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276"/>
        <w:ind w:left="120"/>
        <w:jc w:val="both"/>
      </w:pPr>
      <w:bookmarkStart w:name="block-34113042" w:id="0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/>
        <w:ind w:firstLine="600"/>
        <w:jc w:val="left"/>
      </w:pPr>
      <w:bookmarkStart w:name="_Toc157707436" w:id="1"/>
      <w:bookmarkEnd w:id="1"/>
    </w:p>
    <w:p>
      <w:pPr>
        <w:spacing w:before="0" w:after="0"/>
        <w:ind w:firstLine="600"/>
        <w:jc w:val="left"/>
      </w:pPr>
      <w:bookmarkStart w:name="_Toc157707436" w:id="2"/>
      <w:bookmarkEnd w:id="2"/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 сферах трудовой 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Основной </w:t>
      </w:r>
      <w:r>
        <w:rPr>
          <w:rFonts w:ascii="Times New Roman" w:hAnsi="Times New Roman"/>
          <w:b/>
          <w:i w:val="false"/>
          <w:color w:val="000000"/>
          <w:sz w:val="28"/>
        </w:rPr>
        <w:t>целью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Times New Roman" w:hAnsi="Times New Roman"/>
          <w:b/>
          <w:i w:val="false"/>
          <w:color w:val="000000"/>
          <w:sz w:val="28"/>
        </w:rPr>
        <w:t>формирование технологической грамотности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глобальных компетенций, творческого мышления.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Задачами учебного предмета «Труд (технология)» являются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spacing w:before="0" w:after="0" w:line="48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предмету «Труд (технология)» построена по модульному принципу.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 ПРОГРАММЫ ПО УЧЕБНОМУ ПРЕДМЕТУ "ТРУДУ (ТЕХНОЛОГИЯ)"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 ПРОГРАММЫ ПО УЧЕБНОМУ ПРЕДМЕТУ "ТРУД (ТЕХНОЛОГИЯ)"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>
      <w:pPr>
        <w:spacing w:before="0" w:after="0" w:line="120"/>
        <w:ind w:left="120"/>
        <w:jc w:val="left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Модули «Животноводство» и «Растениеводство»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учебному предмету «Труд (технология)» осуществляется реализация межпредметных связей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историей 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искусством при освоении элементов промышленной эстетики, народных ремёсел в инвариантном модуле «Производство и технологии»;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bookmarkStart w:name="block-34113042" w:id="3"/>
    <w:p>
      <w:pPr>
        <w:sectPr>
          <w:pgSz w:w="11906" w:h="16383" w:orient="portrait"/>
        </w:sectPr>
      </w:pPr>
    </w:p>
    <w:bookmarkEnd w:id="3"/>
    <w:bookmarkEnd w:id="0"/>
    <w:bookmarkStart w:name="block-34113039" w:id="4"/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0ff8209f-a031-4e38-b2e9-77222347598e" w:id="5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образования, науки и молодежной политики Краснодарского края </w:t>
      </w:r>
      <w:bookmarkEnd w:id="5"/>
    </w:p>
    <w:p>
      <w:pPr>
        <w:spacing w:before="0" w:after="0" w:line="408"/>
        <w:ind w:left="120"/>
        <w:jc w:val="center"/>
      </w:pPr>
      <w:bookmarkStart w:name="faacd0a8-d455-4eb1-b068-cbe4889abc92" w:id="6"/>
      <w:r>
        <w:rPr>
          <w:rFonts w:ascii="Times New Roman" w:hAnsi="Times New Roman"/>
          <w:b/>
          <w:i w:val="false"/>
          <w:color w:val="000000"/>
          <w:sz w:val="28"/>
        </w:rPr>
        <w:t>МО Кореновский район</w:t>
      </w:r>
      <w:bookmarkEnd w:id="6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МАНОУ СОШ№5 им. трижды Героя Советского Союза А.И. Покрышкина МО Кореновский район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Латуш Н.Г.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МАНОУ СОШ №5 имени трижды Героя Советского Союза А. И. Покрышкина МО Кореновский район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Домащенко В.В.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279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4487158)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«Труд (технология)»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b w:val="false"/>
          <w:i w:val="false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385f7dc-0ab0-4870-aa9c-d50d4a6594a1" w:id="7"/>
      <w:r>
        <w:rPr>
          <w:rFonts w:ascii="Times New Roman" w:hAnsi="Times New Roman"/>
          <w:b/>
          <w:i w:val="false"/>
          <w:color w:val="000000"/>
          <w:sz w:val="28"/>
        </w:rPr>
        <w:t>ст.Платнировская</w:t>
      </w:r>
      <w:bookmarkEnd w:id="7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f49827c-e8f0-4c9a-abd2-415b465ab7b1" w:id="8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8"/>
    </w:p>
    <w:p>
      <w:pPr>
        <w:spacing w:before="0" w:after="0"/>
        <w:ind w:left="120"/>
        <w:jc w:val="left"/>
      </w:pPr>
    </w:p>
    <w:bookmarkStart w:name="block-34113039" w:id="9"/>
    <w:p>
      <w:pPr>
        <w:sectPr>
          <w:pgSz w:w="11906" w:h="16383" w:orient="portrait"/>
        </w:sectPr>
      </w:pPr>
    </w:p>
    <w:bookmarkEnd w:id="9"/>
    <w:bookmarkEnd w:id="4"/>
    <w:bookmarkStart w:name="block-34113038" w:id="10"/>
    <w:p>
      <w:pPr>
        <w:spacing w:before="161" w:after="161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180" w:after="0" w:line="264"/>
        <w:ind w:left="120"/>
        <w:jc w:val="both"/>
      </w:pPr>
      <w:bookmarkStart w:name="_Toc141791714" w:id="11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  <w:bookmarkStart w:name="_Toc157707439" w:id="12"/>
      <w:bookmarkEnd w:id="12"/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>
      <w:pPr>
        <w:spacing w:before="0" w:after="0" w:line="48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 и моделирование.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машин и механизмов. Кинематические схемы.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Технологические задачи и способы их решения.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Техническое моделирование и конструирование. Конструкторская документация.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Перспективы развития техники и технологий.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Инженерные профессии.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Создание технологий как основная задача современной науки.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Промышленная эстетика. Дизайн.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ремёсла. Народные ремёсла и промыслы России.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дизайном, их востребованность на рынке труда.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Рынок труда. Функции рынка труда. Трудовые ресурсы.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предпринимательство. Инновации и их виды. Новые рынки для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Мир профессий. Выбор профессии. </w:t>
      </w:r>
    </w:p>
    <w:p>
      <w:pPr>
        <w:spacing w:before="0" w:after="0"/>
        <w:ind w:left="120"/>
        <w:jc w:val="both"/>
      </w:pPr>
      <w:bookmarkStart w:name="_Toc157707445" w:id="13"/>
      <w:bookmarkEnd w:id="13"/>
    </w:p>
    <w:p>
      <w:pPr>
        <w:spacing w:before="0" w:after="0" w:line="48"/>
        <w:ind w:left="120"/>
        <w:jc w:val="both"/>
      </w:pP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грамоты. Графические материалы и инструменты.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чертежа.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проектной документации.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Стандарты оформления.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графическом редакторе, компьютерной графике.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и редактирования текста в графическом редакторе.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печатной продукции в графическом редакторе.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графической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Математические, физические и информационные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модели. Виды графических моделей.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Количественная и качественная оценка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документов, виды документов. Основная надпись.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Геометрические примитивы.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Создание, редактирование и трансформация графических объектов.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Сложные 3D-модели и сборочные чертежи.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Изделия и их модели. Анализ формы объекта и синтез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создания 3D-модели.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компьютерной графикой, их востребованность на рынке труда.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spacing w:before="0" w:after="0"/>
        <w:ind w:left="120"/>
        <w:jc w:val="both"/>
      </w:pPr>
      <w:bookmarkStart w:name="_Toc157707451" w:id="14"/>
      <w:bookmarkEnd w:id="14"/>
    </w:p>
    <w:p>
      <w:pPr>
        <w:spacing w:before="0" w:after="0" w:line="144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объёмных моделей с помощью компьютерных программ.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3D-печатью.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3D-моделирование как технология создания визуальных моделей.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«прототипирование». Создание цифровой объёмной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цифровой объёмной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3D-печатью.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сложных объектов. Рендеринг. Полигональная сетка.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«аддитивные технологии».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оборудование для аддитивных технологий: 3D-принтеры.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Области применения трёхмерной печати. Сырьё для трёхмерной печати.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к печати. Печать 3D-модели.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3D-печатью.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3D-печатью.</w:t>
      </w:r>
    </w:p>
    <w:p>
      <w:pPr>
        <w:spacing w:before="0" w:after="0"/>
        <w:ind w:left="120"/>
        <w:jc w:val="both"/>
      </w:pPr>
      <w:bookmarkStart w:name="_Toc157707455" w:id="15"/>
      <w:bookmarkEnd w:id="15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 w:line="96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конструкционных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Бумага и её свойства. Производство бумаги, история и современные технологии.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Ручной и электрифицированный инструмент для обработки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и обработкой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древесины».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питании и технологиях приготовления пищи.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Рациональное, здоровое питание, режим питания, пищевая пирамида.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«Питание и здоровье человека».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технологии производства тканей с разными свойствами.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технологии изготовления изделий из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швейной машины: виды приводов швейной машины, регуляторы.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стежков, швов. Виды ручных и машинных швов (стачные, краевые).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со швейным производством.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проектного швейного изделия.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конструкционных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обработки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правка, разметка, резание, гибка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и обработкой металлов.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металла».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проектного изделия по технологической карте.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Потребительские и технические требования к качеству готового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проектного изделия из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качества молочных продуктов, правила хранения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пищевым производством.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текстильные материалы, получение и свойства.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свойств тканей, выбор ткани с учётом эксплуатации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Одежда, виды одежды. Мода и стиль.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одежды.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проектного швейного изделия.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конструкционных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Блюда национальной кухни из мяса, рыбы.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общественным питанием.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одежды. Плечевая и поясная одежда.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швейного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поясной и плечевой одежды.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швейного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производством одежды.</w:t>
      </w:r>
    </w:p>
    <w:p>
      <w:pPr>
        <w:spacing w:before="0" w:after="0"/>
        <w:ind w:left="120"/>
        <w:jc w:val="both"/>
      </w:pPr>
      <w:bookmarkStart w:name="_Toc157707459" w:id="16"/>
      <w:bookmarkEnd w:id="16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роботизация. Принципы работы робота.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современных роботов. Виды роботов, их функции и назначение.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конструкции робота и выполняемой им функции.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Робототехнический конструктор и комплектующие.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схем. Сборка роботизированной конструкции по готовой схеме.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принципы программирования.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Визуальный язык для программирования простых робототехнических систем.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 w:line="96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Транспортные роботы. Назначение, особенности.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контроллером, моторами, датчиками.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Сборка мобильного робота.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программирования мобильных роботов.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Промышленные и бытовые роботы, их классификация, назначение, использование.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Беспилотные автоматизированные системы, их виды, назначение.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беспилотного авиастроения, применение беспилотных летательных аппаратов.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беспилотных летательных аппаратов.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Конструкция беспилотных летательных аппаратов.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безопасной эксплуатации аккумулятора.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Воздушный винт, характеристика. Аэродинамика полёта.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Органы управления. Управление беспилотными летательными аппаратами.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Обеспечение безопасности при подготовке к полету, во время полета.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 (одна из предложенных тем на выбор).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Робототехнические и автоматизированные системы.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интернет вещей. Промышленный интернет вещей.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Потребительский интернет вещей.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Конструирование и моделирование автоматизированных и роботизированных систем.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групповым взаимодействием роботов (наземные роботы, беспилотные летательные аппараты).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роботами с использованием телеметрических систем.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проект по робототехнике.</w:t>
      </w:r>
    </w:p>
    <w:p>
      <w:pPr>
        <w:spacing w:before="0" w:after="0" w:line="264"/>
        <w:ind w:firstLine="600"/>
        <w:jc w:val="both"/>
      </w:pPr>
      <w:bookmarkStart w:name="_Toc141791715" w:id="17"/>
      <w:bookmarkEnd w:id="17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</w:t>
      </w:r>
    </w:p>
    <w:p>
      <w:pPr>
        <w:spacing w:before="0" w:after="0"/>
        <w:ind w:left="120"/>
        <w:jc w:val="both"/>
      </w:pPr>
      <w:bookmarkStart w:name="_Toc157707466" w:id="18"/>
      <w:bookmarkEnd w:id="18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spacing w:before="0" w:after="0" w:line="72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8–9 классы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Введение в автоматизированные системы.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автоматизированных систем, их применение на производстве.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Элементная база автоматизированных систем.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техническими системами.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>
      <w:pPr>
        <w:spacing w:before="0" w:after="0"/>
        <w:ind w:left="120"/>
        <w:jc w:val="both"/>
      </w:pPr>
      <w:bookmarkStart w:name="_Toc157707468" w:id="19"/>
      <w:bookmarkEnd w:id="19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«Животноводство»</w:t>
      </w:r>
    </w:p>
    <w:p>
      <w:pPr>
        <w:spacing w:before="0" w:after="0" w:line="96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животных.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Домашние животные. Сельскохозяйственные животные.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сельскохозяйственных животных: помещение, оборудование, уход.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Разведение животных. Породы животных, их создание.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Лечение животных. Понятие о ветеринарии.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Заготовка кормов. Кормление животных. Питательность корма. Рацион.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Животные у нас дома. Забота о домашних и бездомных животных.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Проблема клонирования живых организмов. Социальные и этические проблемы.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животноводческих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цифровых технологий в животноводстве.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Цифровая ферма: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автоматическое кормление животных,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автоматическая дойка,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уборка помещения и другое.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деятельностью животновода.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>
      <w:pPr>
        <w:spacing w:before="0" w:after="0"/>
        <w:ind w:left="120"/>
        <w:jc w:val="both"/>
      </w:pPr>
      <w:bookmarkStart w:name="_Toc157707470" w:id="20"/>
      <w:bookmarkEnd w:id="20"/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«Растениеводство»</w:t>
      </w:r>
    </w:p>
    <w:p>
      <w:pPr>
        <w:spacing w:before="0" w:after="0" w:line="96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культур.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Почвы, виды почв. Плодородие почв.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Культурные растения и их классификация.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Выращивание растений на школьном/приусадебном участке.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Полезные для человека дикорастущие растения и их классификация.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природной среды.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Сельскохозяйственное производство.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 сельскохозяйственного производства: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анализаторы почвы c использованием спутниковой системы навигации;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тепличного хозяйства;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роботов-манипуляторов для уборки урожая;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внесение удобрения на основе данных от азотно-спектральных датчиков;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критических точек полей с помощью спутниковых снимков;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беспилотных летательных аппаратов и другое.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Генно-модифицированные растения: положительные и отрицательные аспекты.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Сельскохозяйственные профессии.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bookmarkStart w:name="block-34113038" w:id="21"/>
    <w:p>
      <w:pPr>
        <w:sectPr>
          <w:pgSz w:w="11906" w:h="16383" w:orient="portrait"/>
        </w:sectPr>
      </w:pPr>
    </w:p>
    <w:bookmarkEnd w:id="21"/>
    <w:bookmarkEnd w:id="10"/>
    <w:bookmarkStart w:name="block-34113040" w:id="22"/>
    <w:p>
      <w:pPr>
        <w:spacing w:before="161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ПЛАНИРУЕМЫЕ ОБРАЗОВАТЕЛЬНЫЕ РЕЗУЛЬТАТЫ</w:t>
      </w:r>
    </w:p>
    <w:p>
      <w:pPr>
        <w:spacing w:before="180" w:after="0" w:line="264"/>
        <w:ind w:left="120"/>
        <w:jc w:val="both"/>
      </w:pPr>
      <w:bookmarkStart w:name="_Toc141791749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достижениям российских инженеров и учёных;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эстетических качеств предметов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эстетически значимые изделия из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науки как фундамента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труду, трудящимся, результатам труда (своего и других людей);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ориентироваться в мире современных профессий;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пределов преобразовательной деятельности человека.</w:t>
      </w:r>
    </w:p>
    <w:p>
      <w:pPr>
        <w:spacing w:before="0" w:after="0" w:line="264"/>
        <w:ind w:firstLine="600"/>
        <w:jc w:val="both"/>
      </w:pPr>
      <w:bookmarkStart w:name="_Toc141791750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  <w:bookmarkStart w:name="_Toc157707474" w:id="25"/>
      <w:bookmarkEnd w:id="25"/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проектные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проблемы, связанные с ними цели, задачи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планирование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самооценку процесса и результата проектной деятельности, взаимооценку.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полноту, достоверность и актуальность полученной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опытным путём изучать свойства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оценивать модели объектов,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данными, информацией и знаниями;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владеть начальными навыками работы с «большими данными»;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технологией трансформации данных в информацию, информации в знания.</w:t>
      </w:r>
    </w:p>
    <w:p>
      <w:pPr>
        <w:spacing w:before="0" w:after="0" w:line="14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амоконтроль (рефлексия)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Умение принятия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spacing w:before="0" w:after="0" w:line="168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Общение: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публичного представления результатов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совместного решения задачи с использованием облачных сервисов;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распознавать некорректную аргументацию.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всех модулей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обязательные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рабочее место в соответствии с изучаемой технологией;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«Производство и технологии»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потребности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технику, описывать назначение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метод учебного проектирования, выполнять учебные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и характеризовать профессии, связанные с миром техники и технологий.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машины и механизмы;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профессии, связанные с инженерной и изобретательской деятельностью.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развития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народные промыслы и ремёсла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профессии, связанные со сферой дизайна.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общие принципы управления;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возможности и сферу применения современных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предпринимательские идеи, обосновывать их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модели экономической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бизнес-проект;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своё профессиональное образование и профессиональную карьеру.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и области применения графической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применять чертёжные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выполнять чертежи на листе А4 (рамка, основная надпись, масштаб, виды, нанесение размеров);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6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тексты, рисунки в графическом редакторе;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конструкторской документации;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графических моделей;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и оформлять сборочный чертёж;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читать чертежи деталей и осуществлять расчёты по чертежам;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программное обеспечение для создания проектной документации;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различные виды документов;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редактировать сложные 3D-модели и сборочные чертежи;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 в системе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«3D-моделирование, прототипирование, макетирование»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виды, свойства и назначение моделей;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макетов и их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развёртку и соединять фрагменты макета;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деталей макета;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графическую документацию;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3D-модели, используя программное обеспечение;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адекватность модели объекту и целям 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анализ и модернизацию компьютерной модели;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этапы аддитивного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области применения 3D-моделирования;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бумаги, её свойства, получение и применение;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древесины;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древесины, пиломатериалов;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яиц, круп, овощей;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первичной обработки овощей, круп;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яиц, овощей, круп;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планировки кухни; способы рационального размещения мебели;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сравнивать свойства текстильных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ручные инструменты для выполнения швейных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 6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металла;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металлов и их сплавов;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металлов и их сплавов;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обрабатывать металлы и их сплавы слесарным инструментом;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молока и молочных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теста, технологии приготовления разных видов теста;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национальные блюда из разных видов теста;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одежды, характеризовать стили одежды;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современные текстильные материалы, их получение и свойства;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текстильные материалы для изделий с учётом их свойств;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чертёж выкроек швейного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анализировать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технологии механической обработки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художественное оформление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рыбы,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приготовления из мяса животных, мяса птицы;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блюда национальной кухни из рыбы, мяса;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конструкционные особенности костюма;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текстильные материалы для изделий с учётом их свойств;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чертёж выкроек швейного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«Робототехника»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роботов по видам и назначению;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законы робототехники;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6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транспортных роботов, описывать их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мобильного робота по схеме; усовершенствовать конструкцию;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программировать мобильного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управлять мобильными роботами в компьютерно-управляемых средах;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осуществлять робототехнические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промышленных роботов, описывать их назначение и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беспилотные автоматизированные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виды бытовых роботов, описывать их назначение и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конструкцию, испытывать и презентовать результат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конструкцию беспилотных летательных аппаратов; описывать сферы их применения;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беспилотного летательного аппарата;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пилотирование беспилотных летательных аппаратов;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автоматизированные и роботизированные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перспективы развития беспилотной робототехники;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языки программирования для управления роботами;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пилотирования;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робототехнические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обучения в 8–9 классах</w:t>
      </w:r>
      <w:r>
        <w:rPr>
          <w:rFonts w:ascii="Times New Roman" w:hAnsi="Times New Roman"/>
          <w:b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признаки автоматизированных систем, их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принципы управления технологическими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управляющие и управляемые системы, функции обратной 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осуществлять управление учебными техническими системами;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автоматизированные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принцип сборки электрических схем;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«Животноводство»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обучения в 7–8 классах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животноводства;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содержания животных в различных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оказания первой помощи заболевшим или пораненным животным;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способы переработки и хранения продукции животноводства;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пути цифровизации животноводческого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особенности сельскохозяйственного производства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 освоения содержания модуля «Растениеводство»</w:t>
      </w:r>
    </w:p>
    <w:p>
      <w:pPr>
        <w:spacing w:before="0" w:after="0" w:line="72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обучения в 7–8 классах: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растениеводства;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виды и свойства почв данного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 механизированные инструменты обработки почвы;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культурные растения по различным основаниям;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дикорастущие растения и знать их свойства;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опасные для человека дикорастущие растения;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для человека грибы;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опасные для человека грибы;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для человека грибов;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bookmarkStart w:name="block-34113040" w:id="26"/>
    <w:p>
      <w:pPr>
        <w:sectPr>
          <w:pgSz w:w="11906" w:h="16383" w:orient="portrait"/>
        </w:sectPr>
      </w:pPr>
    </w:p>
    <w:bookmarkEnd w:id="26"/>
    <w:bookmarkEnd w:id="22"/>
    <w:bookmarkStart w:name="block-34113041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87"/>
        <w:gridCol w:w="3360"/>
        <w:gridCol w:w="1279"/>
        <w:gridCol w:w="2291"/>
        <w:gridCol w:w="2425"/>
        <w:gridCol w:w="3452"/>
      </w:tblGrid>
      <w:tr>
        <w:trPr>
          <w:trHeight w:val="300" w:hRule="atLeast"/>
          <w:trHeight w:val="144" w:hRule="atLeast"/>
        </w:trPr>
        <w:tc>
          <w:tcPr>
            <w:tcW w:w="5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2160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1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113041" w:id="28"/>
    <w:p>
      <w:pPr>
        <w:sectPr>
          <w:pgSz w:w="16383" w:h="11906" w:orient="landscape"/>
        </w:sectPr>
      </w:pPr>
    </w:p>
    <w:bookmarkEnd w:id="28"/>
    <w:bookmarkEnd w:id="27"/>
    <w:bookmarkStart w:name="block-34113045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3"/>
        <w:gridCol w:w="3360"/>
        <w:gridCol w:w="1095"/>
        <w:gridCol w:w="2077"/>
        <w:gridCol w:w="2226"/>
        <w:gridCol w:w="1565"/>
        <w:gridCol w:w="2718"/>
      </w:tblGrid>
      <w:tr>
        <w:trPr>
          <w:trHeight w:val="300" w:hRule="atLeast"/>
          <w:trHeight w:val="144" w:hRule="atLeast"/>
        </w:trPr>
        <w:tc>
          <w:tcPr>
            <w:tcW w:w="3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3D-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приемы макетирования Мир профессий. Профессии, связанные с 3D-печатью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80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Растениеводство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Животноводство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113045" w:id="30"/>
    <w:p>
      <w:pPr>
        <w:sectPr>
          <w:pgSz w:w="16383" w:h="11906" w:orient="landscape"/>
        </w:sectPr>
      </w:pPr>
    </w:p>
    <w:bookmarkEnd w:id="30"/>
    <w:bookmarkEnd w:id="29"/>
    <w:bookmarkStart w:name="block-34113046" w:id="3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3D-печатью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Защита проекта. Мир профессий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Растениеводство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Животноводство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1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113046" w:id="32"/>
    <w:p>
      <w:pPr>
        <w:sectPr>
          <w:pgSz w:w="16383" w:h="11906" w:orient="landscape"/>
        </w:sectPr>
      </w:pPr>
    </w:p>
    <w:bookmarkEnd w:id="32"/>
    <w:bookmarkEnd w:id="31"/>
    <w:bookmarkStart w:name="block-34113030" w:id="3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0"/>
        <w:gridCol w:w="3280"/>
        <w:gridCol w:w="1311"/>
        <w:gridCol w:w="2329"/>
        <w:gridCol w:w="2461"/>
        <w:gridCol w:w="3543"/>
      </w:tblGrid>
      <w:tr>
        <w:trPr>
          <w:trHeight w:val="300" w:hRule="atLeast"/>
          <w:trHeight w:val="144" w:hRule="atLeast"/>
        </w:trPr>
        <w:tc>
          <w:tcPr>
            <w:tcW w:w="4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построения разрезов и сечений в САПР. Мир профессий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70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113030" w:id="34"/>
    <w:p>
      <w:pPr>
        <w:sectPr>
          <w:pgSz w:w="16383" w:h="11906" w:orient="landscape"/>
        </w:sectPr>
      </w:pPr>
    </w:p>
    <w:bookmarkEnd w:id="34"/>
    <w:bookmarkEnd w:id="33"/>
    <w:bookmarkStart w:name="block-34113043" w:id="3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93"/>
        <w:gridCol w:w="3360"/>
        <w:gridCol w:w="1106"/>
        <w:gridCol w:w="2090"/>
        <w:gridCol w:w="2239"/>
        <w:gridCol w:w="1575"/>
        <w:gridCol w:w="2731"/>
      </w:tblGrid>
      <w:tr>
        <w:trPr>
          <w:trHeight w:val="300" w:hRule="atLeast"/>
          <w:trHeight w:val="144" w:hRule="atLeast"/>
        </w:trPr>
        <w:tc>
          <w:tcPr>
            <w:tcW w:w="3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1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Рабочее место и инструменты для ручной обработки древесины.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"Устройство верстака и назначение ручного инструмента для обработки древесины."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заготовок из древесины.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"Разметка заготовок из древесины."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Пиление заготовок из древесины.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"Пиление заготовок из древесины"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Строгание заготовок из древесины.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"Строгание заготовок из древесины"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Сверление отверстий в деталях из древесины.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"Сверление отверстий в деталях из древесины."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Соединение деталей из древесины.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"Соединение деталей из древесины."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Выпиливание лобзиком.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"Выпиливание лобзиком"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Выпиливание лобзиком внутренних и наружных контуров изделия.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"Выпиливание лобзиком внутренних и наружных контуров изделия."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2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Кулинария. Кухня, санитарно-гигиенические требования к помещению кухни.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Текстильные материалы, получение, свойства. Технологии обработки текстильных материалов.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24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1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Рабочее место для ручной обработки металлов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"Изучение устройства слесарного верстака"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4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Сортовой прокат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"Определение профиля сортового проката"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изображения деталей из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"Изучение графических изображений деталей из металла"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размеров деталей с помощью штангенциркуля.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"Измерение размеров деталей с помощью штангенциркуля."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получения отверстий в заготовках из металла. Сверление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24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Резание металла слесарной ножовкой.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"Резание металла слесарной ножовкой."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Рубка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"Рубка металла"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Опиливание заготовок из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"Опиливание заготовок из металла"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7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2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"Технологии обработки пищевых продуктов": обоснование проекта, анализ ресурсов.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приготовления разных видов теста.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ткани для швейного изделия с учетом его эксплуатации.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Одежда. Мода и стиль. Профессии, связанные с производством одежды: модельер одежды, закройщик, швея и др. Практическая работа «Определение стиля в одежде»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333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8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113043" w:id="36"/>
    <w:p>
      <w:pPr>
        <w:sectPr>
          <w:pgSz w:w="16383" w:h="11906" w:orient="landscape"/>
        </w:sectPr>
      </w:pPr>
    </w:p>
    <w:bookmarkEnd w:id="36"/>
    <w:bookmarkEnd w:id="35"/>
    <w:bookmarkStart w:name="block-34113031" w:id="3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93"/>
        <w:gridCol w:w="3360"/>
        <w:gridCol w:w="1106"/>
        <w:gridCol w:w="2090"/>
        <w:gridCol w:w="2239"/>
        <w:gridCol w:w="1575"/>
        <w:gridCol w:w="2731"/>
      </w:tblGrid>
      <w:tr>
        <w:trPr>
          <w:trHeight w:val="300" w:hRule="atLeast"/>
          <w:trHeight w:val="144" w:hRule="atLeast"/>
        </w:trPr>
        <w:tc>
          <w:tcPr>
            <w:tcW w:w="3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1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3D-моделирование и макетирование. Типы макетов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сталей. Термическая обработка сталей.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Назначение и устройство токарно-винторезного станка ТВ-6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 назначение токарных резцов.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работы на токарно-винторезном станке.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Устройство настольно-фрезерного станка.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кинематической схемы станка.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Технологическая документация для изготовления изделий на станках.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Чертежи деталей, изготовляемых на токарном и фрезерном станках.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"Нарезание резьбы"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Рыба, морепродукты в питании человека. Мир профессий. Профессия повар, технолог.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2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Каналы связи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2430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роботов для совместной работы. Выполнение общей задачи»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выращивания сельскохозяйственных животных регион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2070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профессий: ветеринар, зоотехник и др.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113031" w:id="38"/>
    <w:p>
      <w:pPr>
        <w:sectPr>
          <w:pgSz w:w="16383" w:h="11906" w:orient="landscape"/>
        </w:sectPr>
      </w:pPr>
    </w:p>
    <w:bookmarkEnd w:id="38"/>
    <w:bookmarkEnd w:id="37"/>
    <w:bookmarkStart w:name="block-34113034" w:id="3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САПР. Мир профессий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Индивидуальный творческий (учебный) проект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качества и постобработка распечатанных деталей. Мир профессий. Защита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2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288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робототехнике. Основы проектной деятельности. Защита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113034" w:id="40"/>
    <w:p>
      <w:pPr>
        <w:sectPr>
          <w:pgSz w:w="16383" w:h="11906" w:orient="landscape"/>
        </w:sectPr>
      </w:pPr>
    </w:p>
    <w:bookmarkEnd w:id="40"/>
    <w:bookmarkEnd w:id="39"/>
    <w:bookmarkStart w:name="block-34113036" w:id="4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1"/>
        <w:gridCol w:w="3280"/>
        <w:gridCol w:w="1120"/>
        <w:gridCol w:w="2106"/>
        <w:gridCol w:w="2253"/>
        <w:gridCol w:w="1587"/>
        <w:gridCol w:w="2747"/>
      </w:tblGrid>
      <w:tr>
        <w:trPr>
          <w:trHeight w:val="300" w:hRule="atLeast"/>
          <w:trHeight w:val="144" w:hRule="atLeast"/>
        </w:trPr>
        <w:tc>
          <w:tcPr>
            <w:tcW w:w="3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предпринимательство. Контрольная работа № 1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UX-дизайнер и др.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58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Основные настройки для выполнения печати на 3D-принтере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2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30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 в современном производстве: их востребованность на рынке труда: 3D-дизайнер оператор (инженер) строительного 3D-принтера, 3D-кондитер, 3D-повар и др.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https://infourok.ru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113036" w:id="42"/>
    <w:p>
      <w:pPr>
        <w:sectPr>
          <w:pgSz w:w="16383" w:h="11906" w:orient="landscape"/>
        </w:sectPr>
      </w:pPr>
    </w:p>
    <w:bookmarkEnd w:id="42"/>
    <w:bookmarkEnd w:id="41"/>
    <w:bookmarkStart w:name="block-34113048" w:id="4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2b9d9b0-d347-41b0-b449-60da5db8c7f8" w:id="44"/>
      <w:r>
        <w:rPr>
          <w:rFonts w:ascii="Times New Roman" w:hAnsi="Times New Roman"/>
          <w:b w:val="false"/>
          <w:i w:val="false"/>
          <w:color w:val="000000"/>
          <w:sz w:val="28"/>
        </w:rPr>
        <w:t>• Технология. 3D-моделирование и прототипирование 7 класс/ Копосов Д.Г. Акционерное общество «Издательство «Просвещение»</w:t>
      </w:r>
      <w:bookmarkEnd w:id="44"/>
      <w:r>
        <w:rPr>
          <w:sz w:val="28"/>
        </w:rPr>
        <w:br/>
      </w:r>
      <w:bookmarkStart w:name="d2b9d9b0-d347-41b0-b449-60da5db8c7f8" w:id="4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Технология. 3D-моделирование и прототипирование 8 класс/ Копосов Д.Г. Акционерное общество «Издательство «Просвещение»</w:t>
      </w:r>
      <w:bookmarkEnd w:id="45"/>
      <w:r>
        <w:rPr>
          <w:sz w:val="28"/>
        </w:rPr>
        <w:br/>
      </w:r>
      <w:bookmarkStart w:name="d2b9d9b0-d347-41b0-b449-60da5db8c7f8" w:id="4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Технология. 3D-моделирование, прототипирование и макетирование 9 класс/ Шутикова М.И., Неустроев С.С., Филиппов В.И. и др. Акционерное общество «Издательство «Просвещение»</w:t>
      </w:r>
      <w:bookmarkEnd w:id="46"/>
      <w:r>
        <w:rPr>
          <w:sz w:val="28"/>
        </w:rPr>
        <w:br/>
      </w:r>
      <w:bookmarkStart w:name="d2b9d9b0-d347-41b0-b449-60da5db8c7f8" w:id="4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Технология. Компьютерная графика, черчение 8 класс/ Уханева В.А., Животова Е.Б. Акционерное общество «Издательство «Просвещение»</w:t>
      </w:r>
      <w:bookmarkEnd w:id="47"/>
      <w:r>
        <w:rPr>
          <w:sz w:val="28"/>
        </w:rPr>
        <w:br/>
      </w:r>
      <w:bookmarkStart w:name="d2b9d9b0-d347-41b0-b449-60da5db8c7f8" w:id="4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Технология. Компьютерная графика, черчение 9 класс/ Уханева В.А., Животова Е.Б. Акционерное общество «Издательство «Просвещение»</w:t>
      </w:r>
      <w:bookmarkEnd w:id="48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147225a6-2265-4e40-aff2-4e80b92752f1" w:id="49"/>
      <w:r>
        <w:rPr>
          <w:rFonts w:ascii="Times New Roman" w:hAnsi="Times New Roman"/>
          <w:b w:val="false"/>
          <w:i w:val="false"/>
          <w:color w:val="000000"/>
          <w:sz w:val="28"/>
        </w:rPr>
        <w:t>https://infourok.ru</w:t>
      </w:r>
      <w:bookmarkEnd w:id="49"/>
      <w:r>
        <w:rPr>
          <w:sz w:val="28"/>
        </w:rPr>
        <w:br/>
      </w:r>
      <w:bookmarkStart w:name="147225a6-2265-4e40-aff2-4e80b92752f1" w:id="5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</w:t>
      </w:r>
      <w:bookmarkEnd w:id="50"/>
      <w:r>
        <w:rPr>
          <w:sz w:val="28"/>
        </w:rPr>
        <w:br/>
      </w:r>
      <w:bookmarkStart w:name="147225a6-2265-4e40-aff2-4e80b92752f1" w:id="5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https://uchi.ru</w:t>
      </w:r>
      <w:bookmarkEnd w:id="51"/>
      <w:r>
        <w:rPr>
          <w:sz w:val="28"/>
        </w:rPr>
        <w:br/>
      </w:r>
      <w:bookmarkStart w:name="147225a6-2265-4e40-aff2-4e80b92752f1" w:id="52"/>
      <w:bookmarkEnd w:id="52"/>
    </w:p>
    <w:bookmarkStart w:name="block-34113048" w:id="53"/>
    <w:p>
      <w:pPr>
        <w:sectPr>
          <w:pgSz w:w="11906" w:h="16383" w:orient="portrait"/>
        </w:sectPr>
      </w:pPr>
    </w:p>
    <w:bookmarkEnd w:id="53"/>
    <w:bookmarkEnd w:id="4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infourok.ru" Type="http://schemas.openxmlformats.org/officeDocument/2006/relationships/hyperlink" Id="rId4"/>
    <Relationship TargetMode="External" Target="https://resh.edu.ru" Type="http://schemas.openxmlformats.org/officeDocument/2006/relationships/hyperlink" Id="rId5"/>
    <Relationship TargetMode="External" Target="https://uchi.ru" Type="http://schemas.openxmlformats.org/officeDocument/2006/relationships/hyperlink" Id="rId6"/>
    <Relationship TargetMode="External" Target="https://infourok.ru" Type="http://schemas.openxmlformats.org/officeDocument/2006/relationships/hyperlink" Id="rId7"/>
    <Relationship TargetMode="External" Target="https://resh.edu.ru" Type="http://schemas.openxmlformats.org/officeDocument/2006/relationships/hyperlink" Id="rId8"/>
    <Relationship TargetMode="External" Target="https://uchi.ru" Type="http://schemas.openxmlformats.org/officeDocument/2006/relationships/hyperlink" Id="rId9"/>
    <Relationship TargetMode="External" Target="https://infourok.ru" Type="http://schemas.openxmlformats.org/officeDocument/2006/relationships/hyperlink" Id="rId10"/>
    <Relationship TargetMode="External" Target="https://resh.edu.ru" Type="http://schemas.openxmlformats.org/officeDocument/2006/relationships/hyperlink" Id="rId11"/>
    <Relationship TargetMode="External" Target="https://uchi.ru" Type="http://schemas.openxmlformats.org/officeDocument/2006/relationships/hyperlink" Id="rId12"/>
    <Relationship TargetMode="External" Target="https://infourok.ru" Type="http://schemas.openxmlformats.org/officeDocument/2006/relationships/hyperlink" Id="rId13"/>
    <Relationship TargetMode="External" Target="https://resh.edu.ru" Type="http://schemas.openxmlformats.org/officeDocument/2006/relationships/hyperlink" Id="rId14"/>
    <Relationship TargetMode="External" Target="https://uchi.ru" Type="http://schemas.openxmlformats.org/officeDocument/2006/relationships/hyperlink" Id="rId15"/>
    <Relationship TargetMode="External" Target="https://infourok.ru" Type="http://schemas.openxmlformats.org/officeDocument/2006/relationships/hyperlink" Id="rId16"/>
    <Relationship TargetMode="External" Target="https://resh.edu.ru" Type="http://schemas.openxmlformats.org/officeDocument/2006/relationships/hyperlink" Id="rId17"/>
    <Relationship TargetMode="External" Target="https://uchi.ru" Type="http://schemas.openxmlformats.org/officeDocument/2006/relationships/hyperlink" Id="rId18"/>
    <Relationship TargetMode="External" Target="https://infourok.ru" Type="http://schemas.openxmlformats.org/officeDocument/2006/relationships/hyperlink" Id="rId19"/>
    <Relationship TargetMode="External" Target="https://resh.edu.ru" Type="http://schemas.openxmlformats.org/officeDocument/2006/relationships/hyperlink" Id="rId20"/>
    <Relationship TargetMode="External" Target="https://uchi.ru" Type="http://schemas.openxmlformats.org/officeDocument/2006/relationships/hyperlink" Id="rId21"/>
    <Relationship TargetMode="External" Target="https://infourok.ru" Type="http://schemas.openxmlformats.org/officeDocument/2006/relationships/hyperlink" Id="rId22"/>
    <Relationship TargetMode="External" Target="https://resh.edu.ru" Type="http://schemas.openxmlformats.org/officeDocument/2006/relationships/hyperlink" Id="rId23"/>
    <Relationship TargetMode="External" Target="https://uchi.ru" Type="http://schemas.openxmlformats.org/officeDocument/2006/relationships/hyperlink" Id="rId24"/>
    <Relationship TargetMode="External" Target="https://infourok.ru" Type="http://schemas.openxmlformats.org/officeDocument/2006/relationships/hyperlink" Id="rId25"/>
    <Relationship TargetMode="External" Target="https://resh.edu.ru" Type="http://schemas.openxmlformats.org/officeDocument/2006/relationships/hyperlink" Id="rId26"/>
    <Relationship TargetMode="External" Target="https://uchi.ru" Type="http://schemas.openxmlformats.org/officeDocument/2006/relationships/hyperlink" Id="rId27"/>
    <Relationship TargetMode="External" Target="https://infourok.ru" Type="http://schemas.openxmlformats.org/officeDocument/2006/relationships/hyperlink" Id="rId28"/>
    <Relationship TargetMode="External" Target="https://resh.edu.ru" Type="http://schemas.openxmlformats.org/officeDocument/2006/relationships/hyperlink" Id="rId29"/>
    <Relationship TargetMode="External" Target="https://uchi.ru" Type="http://schemas.openxmlformats.org/officeDocument/2006/relationships/hyperlink" Id="rId30"/>
    <Relationship TargetMode="External" Target="https://infourok.ru" Type="http://schemas.openxmlformats.org/officeDocument/2006/relationships/hyperlink" Id="rId31"/>
    <Relationship TargetMode="External" Target="https://resh.edu.ru" Type="http://schemas.openxmlformats.org/officeDocument/2006/relationships/hyperlink" Id="rId32"/>
    <Relationship TargetMode="External" Target="https://uchi.ru" Type="http://schemas.openxmlformats.org/officeDocument/2006/relationships/hyperlink" Id="rId33"/>
    <Relationship TargetMode="External" Target="https://infourok.ru" Type="http://schemas.openxmlformats.org/officeDocument/2006/relationships/hyperlink" Id="rId34"/>
    <Relationship TargetMode="External" Target="https://resh.edu.ru" Type="http://schemas.openxmlformats.org/officeDocument/2006/relationships/hyperlink" Id="rId35"/>
    <Relationship TargetMode="External" Target="https://uchi.ru" Type="http://schemas.openxmlformats.org/officeDocument/2006/relationships/hyperlink" Id="rId36"/>
    <Relationship TargetMode="External" Target="https://infourok.ru" Type="http://schemas.openxmlformats.org/officeDocument/2006/relationships/hyperlink" Id="rId37"/>
    <Relationship TargetMode="External" Target="https://resh.edu.ru" Type="http://schemas.openxmlformats.org/officeDocument/2006/relationships/hyperlink" Id="rId38"/>
    <Relationship TargetMode="External" Target="https://uchi.ru" Type="http://schemas.openxmlformats.org/officeDocument/2006/relationships/hyperlink" Id="rId39"/>
    <Relationship TargetMode="External" Target="https://infourok.ru" Type="http://schemas.openxmlformats.org/officeDocument/2006/relationships/hyperlink" Id="rId40"/>
    <Relationship TargetMode="External" Target="https://resh.edu.ru" Type="http://schemas.openxmlformats.org/officeDocument/2006/relationships/hyperlink" Id="rId41"/>
    <Relationship TargetMode="External" Target="https://uchi.ru" Type="http://schemas.openxmlformats.org/officeDocument/2006/relationships/hyperlink" Id="rId42"/>
    <Relationship TargetMode="External" Target="https://infourok.ru" Type="http://schemas.openxmlformats.org/officeDocument/2006/relationships/hyperlink" Id="rId43"/>
    <Relationship TargetMode="External" Target="https://resh.edu.ru" Type="http://schemas.openxmlformats.org/officeDocument/2006/relationships/hyperlink" Id="rId44"/>
    <Relationship TargetMode="External" Target="https://uchi.ru" Type="http://schemas.openxmlformats.org/officeDocument/2006/relationships/hyperlink" Id="rId45"/>
    <Relationship TargetMode="External" Target="https://infourok.ru" Type="http://schemas.openxmlformats.org/officeDocument/2006/relationships/hyperlink" Id="rId46"/>
    <Relationship TargetMode="External" Target="https://resh.edu.ru" Type="http://schemas.openxmlformats.org/officeDocument/2006/relationships/hyperlink" Id="rId47"/>
    <Relationship TargetMode="External" Target="https://uchi.ru" Type="http://schemas.openxmlformats.org/officeDocument/2006/relationships/hyperlink" Id="rId48"/>
    <Relationship TargetMode="External" Target="https://infourok.ru" Type="http://schemas.openxmlformats.org/officeDocument/2006/relationships/hyperlink" Id="rId49"/>
    <Relationship TargetMode="External" Target="https://resh.edu.ru" Type="http://schemas.openxmlformats.org/officeDocument/2006/relationships/hyperlink" Id="rId50"/>
    <Relationship TargetMode="External" Target="https://uchi.ru" Type="http://schemas.openxmlformats.org/officeDocument/2006/relationships/hyperlink" Id="rId51"/>
    <Relationship TargetMode="External" Target="https://infourok.ru" Type="http://schemas.openxmlformats.org/officeDocument/2006/relationships/hyperlink" Id="rId52"/>
    <Relationship TargetMode="External" Target="https://resh.edu.ru" Type="http://schemas.openxmlformats.org/officeDocument/2006/relationships/hyperlink" Id="rId53"/>
    <Relationship TargetMode="External" Target="https://uchi.ru" Type="http://schemas.openxmlformats.org/officeDocument/2006/relationships/hyperlink" Id="rId54"/>
    <Relationship TargetMode="External" Target="https://infourok.ru" Type="http://schemas.openxmlformats.org/officeDocument/2006/relationships/hyperlink" Id="rId55"/>
    <Relationship TargetMode="External" Target="https://resh.edu.ru" Type="http://schemas.openxmlformats.org/officeDocument/2006/relationships/hyperlink" Id="rId56"/>
    <Relationship TargetMode="External" Target="https://uchi.ru" Type="http://schemas.openxmlformats.org/officeDocument/2006/relationships/hyperlink" Id="rId57"/>
    <Relationship TargetMode="External" Target="https://infourok.ru" Type="http://schemas.openxmlformats.org/officeDocument/2006/relationships/hyperlink" Id="rId58"/>
    <Relationship TargetMode="External" Target="https://resh.edu.ru" Type="http://schemas.openxmlformats.org/officeDocument/2006/relationships/hyperlink" Id="rId59"/>
    <Relationship TargetMode="External" Target="https://uchi.ru" Type="http://schemas.openxmlformats.org/officeDocument/2006/relationships/hyperlink" Id="rId60"/>
    <Relationship TargetMode="External" Target="https://infourok.ru" Type="http://schemas.openxmlformats.org/officeDocument/2006/relationships/hyperlink" Id="rId61"/>
    <Relationship TargetMode="External" Target="https://resh.edu.ru" Type="http://schemas.openxmlformats.org/officeDocument/2006/relationships/hyperlink" Id="rId62"/>
    <Relationship TargetMode="External" Target="https://uchi.ru" Type="http://schemas.openxmlformats.org/officeDocument/2006/relationships/hyperlink" Id="rId63"/>
    <Relationship TargetMode="External" Target="https://infourok.ru" Type="http://schemas.openxmlformats.org/officeDocument/2006/relationships/hyperlink" Id="rId64"/>
    <Relationship TargetMode="External" Target="https://resh.edu.ru" Type="http://schemas.openxmlformats.org/officeDocument/2006/relationships/hyperlink" Id="rId65"/>
    <Relationship TargetMode="External" Target="https://uchi.ru" Type="http://schemas.openxmlformats.org/officeDocument/2006/relationships/hyperlink" Id="rId66"/>
    <Relationship TargetMode="External" Target="https://infourok.ru" Type="http://schemas.openxmlformats.org/officeDocument/2006/relationships/hyperlink" Id="rId67"/>
    <Relationship TargetMode="External" Target="https://resh.edu.ru" Type="http://schemas.openxmlformats.org/officeDocument/2006/relationships/hyperlink" Id="rId68"/>
    <Relationship TargetMode="External" Target="https://uchi.ru" Type="http://schemas.openxmlformats.org/officeDocument/2006/relationships/hyperlink" Id="rId69"/>
    <Relationship TargetMode="External" Target="https://infourok.ru" Type="http://schemas.openxmlformats.org/officeDocument/2006/relationships/hyperlink" Id="rId70"/>
    <Relationship TargetMode="External" Target="https://resh.edu.ru" Type="http://schemas.openxmlformats.org/officeDocument/2006/relationships/hyperlink" Id="rId71"/>
    <Relationship TargetMode="External" Target="https://uchi.ru" Type="http://schemas.openxmlformats.org/officeDocument/2006/relationships/hyperlink" Id="rId72"/>
    <Relationship TargetMode="External" Target="https://infourok.ru" Type="http://schemas.openxmlformats.org/officeDocument/2006/relationships/hyperlink" Id="rId73"/>
    <Relationship TargetMode="External" Target="https://resh.edu.ru" Type="http://schemas.openxmlformats.org/officeDocument/2006/relationships/hyperlink" Id="rId74"/>
    <Relationship TargetMode="External" Target="https://uchi.ru" Type="http://schemas.openxmlformats.org/officeDocument/2006/relationships/hyperlink" Id="rId75"/>
    <Relationship TargetMode="External" Target="https://infourok.ru" Type="http://schemas.openxmlformats.org/officeDocument/2006/relationships/hyperlink" Id="rId76"/>
    <Relationship TargetMode="External" Target="https://resh.edu.ru" Type="http://schemas.openxmlformats.org/officeDocument/2006/relationships/hyperlink" Id="rId77"/>
    <Relationship TargetMode="External" Target="https://uchi.ru" Type="http://schemas.openxmlformats.org/officeDocument/2006/relationships/hyperlink" Id="rId78"/>
    <Relationship TargetMode="External" Target="https://infourok.ru" Type="http://schemas.openxmlformats.org/officeDocument/2006/relationships/hyperlink" Id="rId79"/>
    <Relationship TargetMode="External" Target="https://resh.edu.ru" Type="http://schemas.openxmlformats.org/officeDocument/2006/relationships/hyperlink" Id="rId80"/>
    <Relationship TargetMode="External" Target="https://uchi.ru" Type="http://schemas.openxmlformats.org/officeDocument/2006/relationships/hyperlink" Id="rId81"/>
    <Relationship TargetMode="External" Target="https://infourok.ru" Type="http://schemas.openxmlformats.org/officeDocument/2006/relationships/hyperlink" Id="rId82"/>
    <Relationship TargetMode="External" Target="https://resh.edu.ru" Type="http://schemas.openxmlformats.org/officeDocument/2006/relationships/hyperlink" Id="rId83"/>
    <Relationship TargetMode="External" Target="https://uchi.ru" Type="http://schemas.openxmlformats.org/officeDocument/2006/relationships/hyperlink" Id="rId84"/>
    <Relationship TargetMode="External" Target="https://infourok.ru" Type="http://schemas.openxmlformats.org/officeDocument/2006/relationships/hyperlink" Id="rId85"/>
    <Relationship TargetMode="External" Target="https://resh.edu.ru" Type="http://schemas.openxmlformats.org/officeDocument/2006/relationships/hyperlink" Id="rId86"/>
    <Relationship TargetMode="External" Target="https://uchi.ru" Type="http://schemas.openxmlformats.org/officeDocument/2006/relationships/hyperlink" Id="rId87"/>
    <Relationship TargetMode="External" Target="https://infourok.ru" Type="http://schemas.openxmlformats.org/officeDocument/2006/relationships/hyperlink" Id="rId88"/>
    <Relationship TargetMode="External" Target="https://resh.edu.ru" Type="http://schemas.openxmlformats.org/officeDocument/2006/relationships/hyperlink" Id="rId89"/>
    <Relationship TargetMode="External" Target="https://uchi.ru" Type="http://schemas.openxmlformats.org/officeDocument/2006/relationships/hyperlink" Id="rId90"/>
    <Relationship TargetMode="External" Target="https://infourok.ru" Type="http://schemas.openxmlformats.org/officeDocument/2006/relationships/hyperlink" Id="rId91"/>
    <Relationship TargetMode="External" Target="https://resh.edu.ru" Type="http://schemas.openxmlformats.org/officeDocument/2006/relationships/hyperlink" Id="rId92"/>
    <Relationship TargetMode="External" Target="https://uchi.ru" Type="http://schemas.openxmlformats.org/officeDocument/2006/relationships/hyperlink" Id="rId93"/>
    <Relationship TargetMode="External" Target="https://infourok.ru" Type="http://schemas.openxmlformats.org/officeDocument/2006/relationships/hyperlink" Id="rId94"/>
    <Relationship TargetMode="External" Target="https://resh.edu.ru" Type="http://schemas.openxmlformats.org/officeDocument/2006/relationships/hyperlink" Id="rId95"/>
    <Relationship TargetMode="External" Target="https://uchi.ru" Type="http://schemas.openxmlformats.org/officeDocument/2006/relationships/hyperlink" Id="rId96"/>
    <Relationship TargetMode="External" Target="https://infourok.ru" Type="http://schemas.openxmlformats.org/officeDocument/2006/relationships/hyperlink" Id="rId97"/>
    <Relationship TargetMode="External" Target="https://resh.edu.ru" Type="http://schemas.openxmlformats.org/officeDocument/2006/relationships/hyperlink" Id="rId98"/>
    <Relationship TargetMode="External" Target="https://uchi.ru" Type="http://schemas.openxmlformats.org/officeDocument/2006/relationships/hyperlink" Id="rId99"/>
    <Relationship TargetMode="External" Target="https://infourok.ru" Type="http://schemas.openxmlformats.org/officeDocument/2006/relationships/hyperlink" Id="rId100"/>
    <Relationship TargetMode="External" Target="https://resh.edu.ru" Type="http://schemas.openxmlformats.org/officeDocument/2006/relationships/hyperlink" Id="rId101"/>
    <Relationship TargetMode="External" Target="https://uchi.ru" Type="http://schemas.openxmlformats.org/officeDocument/2006/relationships/hyperlink" Id="rId102"/>
    <Relationship TargetMode="External" Target="https://infourok.ru" Type="http://schemas.openxmlformats.org/officeDocument/2006/relationships/hyperlink" Id="rId103"/>
    <Relationship TargetMode="External" Target="https://resh.edu.ru" Type="http://schemas.openxmlformats.org/officeDocument/2006/relationships/hyperlink" Id="rId104"/>
    <Relationship TargetMode="External" Target="https://uchi.ru" Type="http://schemas.openxmlformats.org/officeDocument/2006/relationships/hyperlink" Id="rId105"/>
    <Relationship TargetMode="External" Target="https://infourok.ru" Type="http://schemas.openxmlformats.org/officeDocument/2006/relationships/hyperlink" Id="rId106"/>
    <Relationship TargetMode="External" Target="https://resh.edu.ru" Type="http://schemas.openxmlformats.org/officeDocument/2006/relationships/hyperlink" Id="rId107"/>
    <Relationship TargetMode="External" Target="https://uchi.ru" Type="http://schemas.openxmlformats.org/officeDocument/2006/relationships/hyperlink" Id="rId108"/>
    <Relationship TargetMode="External" Target="https://infourok.ru" Type="http://schemas.openxmlformats.org/officeDocument/2006/relationships/hyperlink" Id="rId109"/>
    <Relationship TargetMode="External" Target="https://resh.edu.ru" Type="http://schemas.openxmlformats.org/officeDocument/2006/relationships/hyperlink" Id="rId110"/>
    <Relationship TargetMode="External" Target="https://uchi.ru" Type="http://schemas.openxmlformats.org/officeDocument/2006/relationships/hyperlink" Id="rId111"/>
    <Relationship TargetMode="External" Target="https://infourok.ru" Type="http://schemas.openxmlformats.org/officeDocument/2006/relationships/hyperlink" Id="rId112"/>
    <Relationship TargetMode="External" Target="https://resh.edu.ru" Type="http://schemas.openxmlformats.org/officeDocument/2006/relationships/hyperlink" Id="rId113"/>
    <Relationship TargetMode="External" Target="https://uchi.ru" Type="http://schemas.openxmlformats.org/officeDocument/2006/relationships/hyperlink" Id="rId114"/>
    <Relationship TargetMode="External" Target="https://infourok.ru" Type="http://schemas.openxmlformats.org/officeDocument/2006/relationships/hyperlink" Id="rId115"/>
    <Relationship TargetMode="External" Target="https://resh.edu.ru" Type="http://schemas.openxmlformats.org/officeDocument/2006/relationships/hyperlink" Id="rId116"/>
    <Relationship TargetMode="External" Target="https://uchi.ru" Type="http://schemas.openxmlformats.org/officeDocument/2006/relationships/hyperlink" Id="rId117"/>
    <Relationship TargetMode="External" Target="https://infourok.ru" Type="http://schemas.openxmlformats.org/officeDocument/2006/relationships/hyperlink" Id="rId118"/>
    <Relationship TargetMode="External" Target="https://resh.edu.ru" Type="http://schemas.openxmlformats.org/officeDocument/2006/relationships/hyperlink" Id="rId119"/>
    <Relationship TargetMode="External" Target="https://uchi.ru" Type="http://schemas.openxmlformats.org/officeDocument/2006/relationships/hyperlink" Id="rId120"/>
    <Relationship TargetMode="External" Target="https://infourok.ru" Type="http://schemas.openxmlformats.org/officeDocument/2006/relationships/hyperlink" Id="rId121"/>
    <Relationship TargetMode="External" Target="https://resh.edu.ru" Type="http://schemas.openxmlformats.org/officeDocument/2006/relationships/hyperlink" Id="rId122"/>
    <Relationship TargetMode="External" Target="https://uchi.ru" Type="http://schemas.openxmlformats.org/officeDocument/2006/relationships/hyperlink" Id="rId123"/>
    <Relationship TargetMode="External" Target="https://infourok.ru" Type="http://schemas.openxmlformats.org/officeDocument/2006/relationships/hyperlink" Id="rId124"/>
    <Relationship TargetMode="External" Target="https://resh.edu.ru" Type="http://schemas.openxmlformats.org/officeDocument/2006/relationships/hyperlink" Id="rId125"/>
    <Relationship TargetMode="External" Target="https://uchi.ru" Type="http://schemas.openxmlformats.org/officeDocument/2006/relationships/hyperlink" Id="rId126"/>
    <Relationship TargetMode="External" Target="https://infourok.ru" Type="http://schemas.openxmlformats.org/officeDocument/2006/relationships/hyperlink" Id="rId127"/>
    <Relationship TargetMode="External" Target="https://resh.edu.ru" Type="http://schemas.openxmlformats.org/officeDocument/2006/relationships/hyperlink" Id="rId128"/>
    <Relationship TargetMode="External" Target="https://uchi.ru" Type="http://schemas.openxmlformats.org/officeDocument/2006/relationships/hyperlink" Id="rId129"/>
    <Relationship TargetMode="External" Target="https://infourok.ru" Type="http://schemas.openxmlformats.org/officeDocument/2006/relationships/hyperlink" Id="rId130"/>
    <Relationship TargetMode="External" Target="https://resh.edu.ru" Type="http://schemas.openxmlformats.org/officeDocument/2006/relationships/hyperlink" Id="rId131"/>
    <Relationship TargetMode="External" Target="https://uchi.ru" Type="http://schemas.openxmlformats.org/officeDocument/2006/relationships/hyperlink" Id="rId132"/>
    <Relationship TargetMode="External" Target="https://infourok.ru" Type="http://schemas.openxmlformats.org/officeDocument/2006/relationships/hyperlink" Id="rId133"/>
    <Relationship TargetMode="External" Target="https://resh.edu.ru" Type="http://schemas.openxmlformats.org/officeDocument/2006/relationships/hyperlink" Id="rId134"/>
    <Relationship TargetMode="External" Target="https://uchi.ru" Type="http://schemas.openxmlformats.org/officeDocument/2006/relationships/hyperlink" Id="rId135"/>
    <Relationship TargetMode="External" Target="https://infourok.ru" Type="http://schemas.openxmlformats.org/officeDocument/2006/relationships/hyperlink" Id="rId136"/>
    <Relationship TargetMode="External" Target="https://resh.edu.ru" Type="http://schemas.openxmlformats.org/officeDocument/2006/relationships/hyperlink" Id="rId137"/>
    <Relationship TargetMode="External" Target="https://uchi.ru" Type="http://schemas.openxmlformats.org/officeDocument/2006/relationships/hyperlink" Id="rId138"/>
    <Relationship TargetMode="External" Target="https://infourok.ru" Type="http://schemas.openxmlformats.org/officeDocument/2006/relationships/hyperlink" Id="rId139"/>
    <Relationship TargetMode="External" Target="https://resh.edu.ru" Type="http://schemas.openxmlformats.org/officeDocument/2006/relationships/hyperlink" Id="rId140"/>
    <Relationship TargetMode="External" Target="https://uchi.ru" Type="http://schemas.openxmlformats.org/officeDocument/2006/relationships/hyperlink" Id="rId141"/>
    <Relationship TargetMode="External" Target="https://infourok.ru" Type="http://schemas.openxmlformats.org/officeDocument/2006/relationships/hyperlink" Id="rId142"/>
    <Relationship TargetMode="External" Target="https://resh.edu.ru" Type="http://schemas.openxmlformats.org/officeDocument/2006/relationships/hyperlink" Id="rId143"/>
    <Relationship TargetMode="External" Target="https://uchi.ru" Type="http://schemas.openxmlformats.org/officeDocument/2006/relationships/hyperlink" Id="rId144"/>
    <Relationship TargetMode="External" Target="https://infourok.ru" Type="http://schemas.openxmlformats.org/officeDocument/2006/relationships/hyperlink" Id="rId145"/>
    <Relationship TargetMode="External" Target="https://resh.edu.ru" Type="http://schemas.openxmlformats.org/officeDocument/2006/relationships/hyperlink" Id="rId146"/>
    <Relationship TargetMode="External" Target="https://uchi.ru" Type="http://schemas.openxmlformats.org/officeDocument/2006/relationships/hyperlink" Id="rId147"/>
    <Relationship TargetMode="External" Target="https://infourok.ru" Type="http://schemas.openxmlformats.org/officeDocument/2006/relationships/hyperlink" Id="rId148"/>
    <Relationship TargetMode="External" Target="https://resh.edu.ru" Type="http://schemas.openxmlformats.org/officeDocument/2006/relationships/hyperlink" Id="rId149"/>
    <Relationship TargetMode="External" Target="https://uchi.ru" Type="http://schemas.openxmlformats.org/officeDocument/2006/relationships/hyperlink" Id="rId150"/>
    <Relationship TargetMode="External" Target="https://infourok.ru" Type="http://schemas.openxmlformats.org/officeDocument/2006/relationships/hyperlink" Id="rId151"/>
    <Relationship TargetMode="External" Target="https://resh.edu.ru" Type="http://schemas.openxmlformats.org/officeDocument/2006/relationships/hyperlink" Id="rId152"/>
    <Relationship TargetMode="External" Target="https://uchi.ru" Type="http://schemas.openxmlformats.org/officeDocument/2006/relationships/hyperlink" Id="rId153"/>
    <Relationship TargetMode="External" Target="https://infourok.ru" Type="http://schemas.openxmlformats.org/officeDocument/2006/relationships/hyperlink" Id="rId154"/>
    <Relationship TargetMode="External" Target="https://resh.edu.ru" Type="http://schemas.openxmlformats.org/officeDocument/2006/relationships/hyperlink" Id="rId155"/>
    <Relationship TargetMode="External" Target="https://uchi.ru" Type="http://schemas.openxmlformats.org/officeDocument/2006/relationships/hyperlink" Id="rId156"/>
    <Relationship TargetMode="External" Target="https://infourok.ru" Type="http://schemas.openxmlformats.org/officeDocument/2006/relationships/hyperlink" Id="rId157"/>
    <Relationship TargetMode="External" Target="https://resh.edu.ru" Type="http://schemas.openxmlformats.org/officeDocument/2006/relationships/hyperlink" Id="rId158"/>
    <Relationship TargetMode="External" Target="https://uchi.ru" Type="http://schemas.openxmlformats.org/officeDocument/2006/relationships/hyperlink" Id="rId159"/>
    <Relationship TargetMode="External" Target="https://infourok.ru" Type="http://schemas.openxmlformats.org/officeDocument/2006/relationships/hyperlink" Id="rId160"/>
    <Relationship TargetMode="External" Target="https://resh.edu.ru" Type="http://schemas.openxmlformats.org/officeDocument/2006/relationships/hyperlink" Id="rId161"/>
    <Relationship TargetMode="External" Target="https://uchi.ru" Type="http://schemas.openxmlformats.org/officeDocument/2006/relationships/hyperlink" Id="rId162"/>
    <Relationship TargetMode="External" Target="https://infourok.ru" Type="http://schemas.openxmlformats.org/officeDocument/2006/relationships/hyperlink" Id="rId163"/>
    <Relationship TargetMode="External" Target="https://resh.edu.ru" Type="http://schemas.openxmlformats.org/officeDocument/2006/relationships/hyperlink" Id="rId164"/>
    <Relationship TargetMode="External" Target="https://uchi.ru" Type="http://schemas.openxmlformats.org/officeDocument/2006/relationships/hyperlink" Id="rId165"/>
    <Relationship TargetMode="External" Target="https://infourok.ru" Type="http://schemas.openxmlformats.org/officeDocument/2006/relationships/hyperlink" Id="rId166"/>
    <Relationship TargetMode="External" Target="https://resh.edu.ru" Type="http://schemas.openxmlformats.org/officeDocument/2006/relationships/hyperlink" Id="rId167"/>
    <Relationship TargetMode="External" Target="https://uchi.ru" Type="http://schemas.openxmlformats.org/officeDocument/2006/relationships/hyperlink" Id="rId168"/>
    <Relationship TargetMode="External" Target="https://infourok.ru" Type="http://schemas.openxmlformats.org/officeDocument/2006/relationships/hyperlink" Id="rId169"/>
    <Relationship TargetMode="External" Target="https://resh.edu.ru" Type="http://schemas.openxmlformats.org/officeDocument/2006/relationships/hyperlink" Id="rId170"/>
    <Relationship TargetMode="External" Target="https://uchi.ru" Type="http://schemas.openxmlformats.org/officeDocument/2006/relationships/hyperlink" Id="rId171"/>
    <Relationship TargetMode="External" Target="https://infourok.ru" Type="http://schemas.openxmlformats.org/officeDocument/2006/relationships/hyperlink" Id="rId172"/>
    <Relationship TargetMode="External" Target="https://resh.edu.ru" Type="http://schemas.openxmlformats.org/officeDocument/2006/relationships/hyperlink" Id="rId173"/>
    <Relationship TargetMode="External" Target="https://uchi.ru" Type="http://schemas.openxmlformats.org/officeDocument/2006/relationships/hyperlink" Id="rId174"/>
    <Relationship TargetMode="External" Target="https://infourok.ru" Type="http://schemas.openxmlformats.org/officeDocument/2006/relationships/hyperlink" Id="rId175"/>
    <Relationship TargetMode="External" Target="https://resh.edu.ru" Type="http://schemas.openxmlformats.org/officeDocument/2006/relationships/hyperlink" Id="rId176"/>
    <Relationship TargetMode="External" Target="https://uchi.ru" Type="http://schemas.openxmlformats.org/officeDocument/2006/relationships/hyperlink" Id="rId177"/>
    <Relationship TargetMode="External" Target="https://infourok.ru" Type="http://schemas.openxmlformats.org/officeDocument/2006/relationships/hyperlink" Id="rId178"/>
    <Relationship TargetMode="External" Target="https://resh.edu.ru" Type="http://schemas.openxmlformats.org/officeDocument/2006/relationships/hyperlink" Id="rId179"/>
    <Relationship TargetMode="External" Target="https://uchi.ru" Type="http://schemas.openxmlformats.org/officeDocument/2006/relationships/hyperlink" Id="rId180"/>
    <Relationship TargetMode="External" Target="https://infourok.ru" Type="http://schemas.openxmlformats.org/officeDocument/2006/relationships/hyperlink" Id="rId181"/>
    <Relationship TargetMode="External" Target="https://resh.edu.ru" Type="http://schemas.openxmlformats.org/officeDocument/2006/relationships/hyperlink" Id="rId182"/>
    <Relationship TargetMode="External" Target="https://uchi.ru" Type="http://schemas.openxmlformats.org/officeDocument/2006/relationships/hyperlink" Id="rId183"/>
    <Relationship TargetMode="External" Target="https://infourok.ru" Type="http://schemas.openxmlformats.org/officeDocument/2006/relationships/hyperlink" Id="rId184"/>
    <Relationship TargetMode="External" Target="https://resh.edu.ru" Type="http://schemas.openxmlformats.org/officeDocument/2006/relationships/hyperlink" Id="rId185"/>
    <Relationship TargetMode="External" Target="https://uchi.ru" Type="http://schemas.openxmlformats.org/officeDocument/2006/relationships/hyperlink" Id="rId186"/>
    <Relationship TargetMode="External" Target="https://infourok.ru" Type="http://schemas.openxmlformats.org/officeDocument/2006/relationships/hyperlink" Id="rId187"/>
    <Relationship TargetMode="External" Target="https://resh.edu.ru" Type="http://schemas.openxmlformats.org/officeDocument/2006/relationships/hyperlink" Id="rId188"/>
    <Relationship TargetMode="External" Target="https://uchi.ru" Type="http://schemas.openxmlformats.org/officeDocument/2006/relationships/hyperlink" Id="rId189"/>
    <Relationship TargetMode="External" Target="https://infourok.ru" Type="http://schemas.openxmlformats.org/officeDocument/2006/relationships/hyperlink" Id="rId190"/>
    <Relationship TargetMode="External" Target="https://resh.edu.ru" Type="http://schemas.openxmlformats.org/officeDocument/2006/relationships/hyperlink" Id="rId191"/>
    <Relationship TargetMode="External" Target="https://uchi.ru" Type="http://schemas.openxmlformats.org/officeDocument/2006/relationships/hyperlink" Id="rId192"/>
    <Relationship TargetMode="External" Target="https://infourok.ru" Type="http://schemas.openxmlformats.org/officeDocument/2006/relationships/hyperlink" Id="rId193"/>
    <Relationship TargetMode="External" Target="https://resh.edu.ru" Type="http://schemas.openxmlformats.org/officeDocument/2006/relationships/hyperlink" Id="rId194"/>
    <Relationship TargetMode="External" Target="https://uchi.ru" Type="http://schemas.openxmlformats.org/officeDocument/2006/relationships/hyperlink" Id="rId195"/>
    <Relationship TargetMode="External" Target="https://infourok.ru" Type="http://schemas.openxmlformats.org/officeDocument/2006/relationships/hyperlink" Id="rId196"/>
    <Relationship TargetMode="External" Target="https://resh.edu.ru" Type="http://schemas.openxmlformats.org/officeDocument/2006/relationships/hyperlink" Id="rId197"/>
    <Relationship TargetMode="External" Target="https://uchi.ru" Type="http://schemas.openxmlformats.org/officeDocument/2006/relationships/hyperlink" Id="rId198"/>
    <Relationship TargetMode="External" Target="https://infourok.ru" Type="http://schemas.openxmlformats.org/officeDocument/2006/relationships/hyperlink" Id="rId199"/>
    <Relationship TargetMode="External" Target="https://resh.edu.ru" Type="http://schemas.openxmlformats.org/officeDocument/2006/relationships/hyperlink" Id="rId200"/>
    <Relationship TargetMode="External" Target="https://uchi.ru" Type="http://schemas.openxmlformats.org/officeDocument/2006/relationships/hyperlink" Id="rId201"/>
    <Relationship TargetMode="External" Target="https://infourok.ru" Type="http://schemas.openxmlformats.org/officeDocument/2006/relationships/hyperlink" Id="rId202"/>
    <Relationship TargetMode="External" Target="https://resh.edu.ru" Type="http://schemas.openxmlformats.org/officeDocument/2006/relationships/hyperlink" Id="rId203"/>
    <Relationship TargetMode="External" Target="https://uchi.ru" Type="http://schemas.openxmlformats.org/officeDocument/2006/relationships/hyperlink" Id="rId204"/>
    <Relationship TargetMode="External" Target="https://infourok.ru" Type="http://schemas.openxmlformats.org/officeDocument/2006/relationships/hyperlink" Id="rId205"/>
    <Relationship TargetMode="External" Target="https://resh.edu.ru" Type="http://schemas.openxmlformats.org/officeDocument/2006/relationships/hyperlink" Id="rId206"/>
    <Relationship TargetMode="External" Target="https://uchi.ru" Type="http://schemas.openxmlformats.org/officeDocument/2006/relationships/hyperlink" Id="rId207"/>
    <Relationship TargetMode="External" Target="https://infourok.ru" Type="http://schemas.openxmlformats.org/officeDocument/2006/relationships/hyperlink" Id="rId208"/>
    <Relationship TargetMode="External" Target="https://resh.edu.ru" Type="http://schemas.openxmlformats.org/officeDocument/2006/relationships/hyperlink" Id="rId209"/>
    <Relationship TargetMode="External" Target="https://uchi.ru" Type="http://schemas.openxmlformats.org/officeDocument/2006/relationships/hyperlink" Id="rId210"/>
    <Relationship TargetMode="External" Target="https://infourok.ru" Type="http://schemas.openxmlformats.org/officeDocument/2006/relationships/hyperlink" Id="rId211"/>
    <Relationship TargetMode="External" Target="https://resh.edu.ru" Type="http://schemas.openxmlformats.org/officeDocument/2006/relationships/hyperlink" Id="rId212"/>
    <Relationship TargetMode="External" Target="https://uchi.ru" Type="http://schemas.openxmlformats.org/officeDocument/2006/relationships/hyperlink" Id="rId213"/>
    <Relationship TargetMode="External" Target="https://infourok.ru" Type="http://schemas.openxmlformats.org/officeDocument/2006/relationships/hyperlink" Id="rId214"/>
    <Relationship TargetMode="External" Target="https://resh.edu.ru" Type="http://schemas.openxmlformats.org/officeDocument/2006/relationships/hyperlink" Id="rId215"/>
    <Relationship TargetMode="External" Target="https://uchi.ru" Type="http://schemas.openxmlformats.org/officeDocument/2006/relationships/hyperlink" Id="rId216"/>
    <Relationship TargetMode="External" Target="https://infourok.ru" Type="http://schemas.openxmlformats.org/officeDocument/2006/relationships/hyperlink" Id="rId217"/>
    <Relationship TargetMode="External" Target="https://resh.edu.ru" Type="http://schemas.openxmlformats.org/officeDocument/2006/relationships/hyperlink" Id="rId218"/>
    <Relationship TargetMode="External" Target="https://uchi.ru" Type="http://schemas.openxmlformats.org/officeDocument/2006/relationships/hyperlink" Id="rId219"/>
    <Relationship TargetMode="External" Target="https://infourok.ru" Type="http://schemas.openxmlformats.org/officeDocument/2006/relationships/hyperlink" Id="rId220"/>
    <Relationship TargetMode="External" Target="https://resh.edu.ru" Type="http://schemas.openxmlformats.org/officeDocument/2006/relationships/hyperlink" Id="rId221"/>
    <Relationship TargetMode="External" Target="https://uchi.ru" Type="http://schemas.openxmlformats.org/officeDocument/2006/relationships/hyperlink" Id="rId222"/>
    <Relationship TargetMode="External" Target="https://infourok.ru" Type="http://schemas.openxmlformats.org/officeDocument/2006/relationships/hyperlink" Id="rId223"/>
    <Relationship TargetMode="External" Target="https://resh.edu.ru" Type="http://schemas.openxmlformats.org/officeDocument/2006/relationships/hyperlink" Id="rId224"/>
    <Relationship TargetMode="External" Target="https://uchi.ru" Type="http://schemas.openxmlformats.org/officeDocument/2006/relationships/hyperlink" Id="rId225"/>
    <Relationship TargetMode="External" Target="https://infourok.ru" Type="http://schemas.openxmlformats.org/officeDocument/2006/relationships/hyperlink" Id="rId226"/>
    <Relationship TargetMode="External" Target="https://resh.edu.ru" Type="http://schemas.openxmlformats.org/officeDocument/2006/relationships/hyperlink" Id="rId227"/>
    <Relationship TargetMode="External" Target="https://uchi.ru" Type="http://schemas.openxmlformats.org/officeDocument/2006/relationships/hyperlink" Id="rId228"/>
    <Relationship TargetMode="External" Target="https://infourok.ru" Type="http://schemas.openxmlformats.org/officeDocument/2006/relationships/hyperlink" Id="rId229"/>
    <Relationship TargetMode="External" Target="https://resh.edu.ru" Type="http://schemas.openxmlformats.org/officeDocument/2006/relationships/hyperlink" Id="rId230"/>
    <Relationship TargetMode="External" Target="https://uchi.ru" Type="http://schemas.openxmlformats.org/officeDocument/2006/relationships/hyperlink" Id="rId231"/>
    <Relationship TargetMode="External" Target="https://infourok.ru" Type="http://schemas.openxmlformats.org/officeDocument/2006/relationships/hyperlink" Id="rId232"/>
    <Relationship TargetMode="External" Target="https://resh.edu.ru" Type="http://schemas.openxmlformats.org/officeDocument/2006/relationships/hyperlink" Id="rId233"/>
    <Relationship TargetMode="External" Target="https://uchi.ru" Type="http://schemas.openxmlformats.org/officeDocument/2006/relationships/hyperlink" Id="rId234"/>
    <Relationship TargetMode="External" Target="https://infourok.ru" Type="http://schemas.openxmlformats.org/officeDocument/2006/relationships/hyperlink" Id="rId235"/>
    <Relationship TargetMode="External" Target="https://resh.edu.ru" Type="http://schemas.openxmlformats.org/officeDocument/2006/relationships/hyperlink" Id="rId236"/>
    <Relationship TargetMode="External" Target="https://uchi.ru" Type="http://schemas.openxmlformats.org/officeDocument/2006/relationships/hyperlink" Id="rId237"/>
    <Relationship TargetMode="External" Target="https://infourok.ru" Type="http://schemas.openxmlformats.org/officeDocument/2006/relationships/hyperlink" Id="rId238"/>
    <Relationship TargetMode="External" Target="https://resh.edu.ru" Type="http://schemas.openxmlformats.org/officeDocument/2006/relationships/hyperlink" Id="rId239"/>
    <Relationship TargetMode="External" Target="https://uchi.ru" Type="http://schemas.openxmlformats.org/officeDocument/2006/relationships/hyperlink" Id="rId240"/>
    <Relationship TargetMode="External" Target="https://infourok.ru" Type="http://schemas.openxmlformats.org/officeDocument/2006/relationships/hyperlink" Id="rId241"/>
    <Relationship TargetMode="External" Target="https://resh.edu.ru" Type="http://schemas.openxmlformats.org/officeDocument/2006/relationships/hyperlink" Id="rId242"/>
    <Relationship TargetMode="External" Target="https://uchi.ru" Type="http://schemas.openxmlformats.org/officeDocument/2006/relationships/hyperlink" Id="rId243"/>
    <Relationship TargetMode="External" Target="https://infourok.ru" Type="http://schemas.openxmlformats.org/officeDocument/2006/relationships/hyperlink" Id="rId244"/>
    <Relationship TargetMode="External" Target="https://resh.edu.ru" Type="http://schemas.openxmlformats.org/officeDocument/2006/relationships/hyperlink" Id="rId245"/>
    <Relationship TargetMode="External" Target="https://uchi.ru" Type="http://schemas.openxmlformats.org/officeDocument/2006/relationships/hyperlink" Id="rId246"/>
    <Relationship TargetMode="External" Target="https://infourok.ru" Type="http://schemas.openxmlformats.org/officeDocument/2006/relationships/hyperlink" Id="rId247"/>
    <Relationship TargetMode="External" Target="https://resh.edu.ru" Type="http://schemas.openxmlformats.org/officeDocument/2006/relationships/hyperlink" Id="rId248"/>
    <Relationship TargetMode="External" Target="https://uchi.ru" Type="http://schemas.openxmlformats.org/officeDocument/2006/relationships/hyperlink" Id="rId249"/>
    <Relationship TargetMode="External" Target="https://infourok.ru" Type="http://schemas.openxmlformats.org/officeDocument/2006/relationships/hyperlink" Id="rId250"/>
    <Relationship TargetMode="External" Target="https://resh.edu.ru" Type="http://schemas.openxmlformats.org/officeDocument/2006/relationships/hyperlink" Id="rId251"/>
    <Relationship TargetMode="External" Target="https://uchi.ru" Type="http://schemas.openxmlformats.org/officeDocument/2006/relationships/hyperlink" Id="rId252"/>
    <Relationship TargetMode="External" Target="https://infourok.ru" Type="http://schemas.openxmlformats.org/officeDocument/2006/relationships/hyperlink" Id="rId253"/>
    <Relationship TargetMode="External" Target="https://resh.edu.ru" Type="http://schemas.openxmlformats.org/officeDocument/2006/relationships/hyperlink" Id="rId254"/>
    <Relationship TargetMode="External" Target="https://uchi.ru" Type="http://schemas.openxmlformats.org/officeDocument/2006/relationships/hyperlink" Id="rId255"/>
    <Relationship TargetMode="External" Target="https://infourok.ru" Type="http://schemas.openxmlformats.org/officeDocument/2006/relationships/hyperlink" Id="rId256"/>
    <Relationship TargetMode="External" Target="https://resh.edu.ru" Type="http://schemas.openxmlformats.org/officeDocument/2006/relationships/hyperlink" Id="rId257"/>
    <Relationship TargetMode="External" Target="https://uchi.ru" Type="http://schemas.openxmlformats.org/officeDocument/2006/relationships/hyperlink" Id="rId258"/>
    <Relationship TargetMode="External" Target="https://infourok.ru" Type="http://schemas.openxmlformats.org/officeDocument/2006/relationships/hyperlink" Id="rId259"/>
    <Relationship TargetMode="External" Target="https://resh.edu.ru" Type="http://schemas.openxmlformats.org/officeDocument/2006/relationships/hyperlink" Id="rId260"/>
    <Relationship TargetMode="External" Target="https://uchi.ru" Type="http://schemas.openxmlformats.org/officeDocument/2006/relationships/hyperlink" Id="rId261"/>
    <Relationship TargetMode="External" Target="https://infourok.ru" Type="http://schemas.openxmlformats.org/officeDocument/2006/relationships/hyperlink" Id="rId262"/>
    <Relationship TargetMode="External" Target="https://resh.edu.ru" Type="http://schemas.openxmlformats.org/officeDocument/2006/relationships/hyperlink" Id="rId263"/>
    <Relationship TargetMode="External" Target="https://uchi.ru" Type="http://schemas.openxmlformats.org/officeDocument/2006/relationships/hyperlink" Id="rId264"/>
    <Relationship TargetMode="External" Target="https://infourok.ru" Type="http://schemas.openxmlformats.org/officeDocument/2006/relationships/hyperlink" Id="rId265"/>
    <Relationship TargetMode="External" Target="https://resh.edu.ru" Type="http://schemas.openxmlformats.org/officeDocument/2006/relationships/hyperlink" Id="rId266"/>
    <Relationship TargetMode="External" Target="https://uchi.ru" Type="http://schemas.openxmlformats.org/officeDocument/2006/relationships/hyperlink" Id="rId267"/>
    <Relationship TargetMode="External" Target="https://infourok.ru" Type="http://schemas.openxmlformats.org/officeDocument/2006/relationships/hyperlink" Id="rId268"/>
    <Relationship TargetMode="External" Target="https://resh.edu.ru" Type="http://schemas.openxmlformats.org/officeDocument/2006/relationships/hyperlink" Id="rId269"/>
    <Relationship TargetMode="External" Target="https://uchi.ru" Type="http://schemas.openxmlformats.org/officeDocument/2006/relationships/hyperlink" Id="rId270"/>
    <Relationship TargetMode="External" Target="https://infourok.ru" Type="http://schemas.openxmlformats.org/officeDocument/2006/relationships/hyperlink" Id="rId271"/>
    <Relationship TargetMode="External" Target="https://resh.edu.ru" Type="http://schemas.openxmlformats.org/officeDocument/2006/relationships/hyperlink" Id="rId272"/>
    <Relationship TargetMode="External" Target="https://uchi.ru" Type="http://schemas.openxmlformats.org/officeDocument/2006/relationships/hyperlink" Id="rId273"/>
    <Relationship TargetMode="External" Target="https://infourok.ru" Type="http://schemas.openxmlformats.org/officeDocument/2006/relationships/hyperlink" Id="rId274"/>
    <Relationship TargetMode="External" Target="https://resh.edu.ru" Type="http://schemas.openxmlformats.org/officeDocument/2006/relationships/hyperlink" Id="rId275"/>
    <Relationship TargetMode="External" Target="https://uchi.ru" Type="http://schemas.openxmlformats.org/officeDocument/2006/relationships/hyperlink" Id="rId276"/>
    <Relationship TargetMode="External" Target="https://infourok.ru" Type="http://schemas.openxmlformats.org/officeDocument/2006/relationships/hyperlink" Id="rId277"/>
    <Relationship TargetMode="External" Target="https://resh.edu.ru" Type="http://schemas.openxmlformats.org/officeDocument/2006/relationships/hyperlink" Id="rId278"/>
    <Relationship TargetMode="External" Target="https://uchi.ru" Type="http://schemas.openxmlformats.org/officeDocument/2006/relationships/hyperlink" Id="rId279"/>
    <Relationship TargetMode="External" Target="https://infourok.ru" Type="http://schemas.openxmlformats.org/officeDocument/2006/relationships/hyperlink" Id="rId280"/>
    <Relationship TargetMode="External" Target="https://resh.edu.ru" Type="http://schemas.openxmlformats.org/officeDocument/2006/relationships/hyperlink" Id="rId281"/>
    <Relationship TargetMode="External" Target="https://uchi.ru" Type="http://schemas.openxmlformats.org/officeDocument/2006/relationships/hyperlink" Id="rId282"/>
    <Relationship TargetMode="External" Target="https://infourok.ru" Type="http://schemas.openxmlformats.org/officeDocument/2006/relationships/hyperlink" Id="rId283"/>
    <Relationship TargetMode="External" Target="https://resh.edu.ru" Type="http://schemas.openxmlformats.org/officeDocument/2006/relationships/hyperlink" Id="rId284"/>
    <Relationship TargetMode="External" Target="https://uchi.ru" Type="http://schemas.openxmlformats.org/officeDocument/2006/relationships/hyperlink" Id="rId285"/>
    <Relationship TargetMode="External" Target="https://infourok.ru" Type="http://schemas.openxmlformats.org/officeDocument/2006/relationships/hyperlink" Id="rId286"/>
    <Relationship TargetMode="External" Target="https://resh.edu.ru" Type="http://schemas.openxmlformats.org/officeDocument/2006/relationships/hyperlink" Id="rId287"/>
    <Relationship TargetMode="External" Target="https://uchi.ru" Type="http://schemas.openxmlformats.org/officeDocument/2006/relationships/hyperlink" Id="rId288"/>
    <Relationship TargetMode="External" Target="https://infourok.ru" Type="http://schemas.openxmlformats.org/officeDocument/2006/relationships/hyperlink" Id="rId289"/>
    <Relationship TargetMode="External" Target="https://resh.edu.ru" Type="http://schemas.openxmlformats.org/officeDocument/2006/relationships/hyperlink" Id="rId290"/>
    <Relationship TargetMode="External" Target="https://uchi.ru" Type="http://schemas.openxmlformats.org/officeDocument/2006/relationships/hyperlink" Id="rId291"/>
    <Relationship TargetMode="External" Target="https://infourok.ru" Type="http://schemas.openxmlformats.org/officeDocument/2006/relationships/hyperlink" Id="rId292"/>
    <Relationship TargetMode="External" Target="https://resh.edu.ru" Type="http://schemas.openxmlformats.org/officeDocument/2006/relationships/hyperlink" Id="rId293"/>
    <Relationship TargetMode="External" Target="https://uchi.ru" Type="http://schemas.openxmlformats.org/officeDocument/2006/relationships/hyperlink" Id="rId294"/>
    <Relationship TargetMode="External" Target="https://uchi.ru" Type="http://schemas.openxmlformats.org/officeDocument/2006/relationships/hyperlink" Id="rId295"/>
    <Relationship TargetMode="External" Target="https://infourok.ru" Type="http://schemas.openxmlformats.org/officeDocument/2006/relationships/hyperlink" Id="rId296"/>
    <Relationship TargetMode="External" Target="https://resh.edu.ru" Type="http://schemas.openxmlformats.org/officeDocument/2006/relationships/hyperlink" Id="rId297"/>
    <Relationship TargetMode="External" Target="https://infourok.ru" Type="http://schemas.openxmlformats.org/officeDocument/2006/relationships/hyperlink" Id="rId298"/>
    <Relationship TargetMode="External" Target="https://resh.edu.ru" Type="http://schemas.openxmlformats.org/officeDocument/2006/relationships/hyperlink" Id="rId299"/>
    <Relationship TargetMode="External" Target="https://uchi.ru" Type="http://schemas.openxmlformats.org/officeDocument/2006/relationships/hyperlink" Id="rId300"/>
    <Relationship TargetMode="External" Target="https://uchi.ru" Type="http://schemas.openxmlformats.org/officeDocument/2006/relationships/hyperlink" Id="rId301"/>
    <Relationship TargetMode="External" Target="https://infourok.ru" Type="http://schemas.openxmlformats.org/officeDocument/2006/relationships/hyperlink" Id="rId302"/>
    <Relationship TargetMode="External" Target="https://resh.edu.ru" Type="http://schemas.openxmlformats.org/officeDocument/2006/relationships/hyperlink" Id="rId303"/>
    <Relationship TargetMode="External" Target="https://uchi.ru" Type="http://schemas.openxmlformats.org/officeDocument/2006/relationships/hyperlink" Id="rId304"/>
    <Relationship TargetMode="External" Target="https://infourok.ru" Type="http://schemas.openxmlformats.org/officeDocument/2006/relationships/hyperlink" Id="rId305"/>
    <Relationship TargetMode="External" Target="https://resh.edu.ru" Type="http://schemas.openxmlformats.org/officeDocument/2006/relationships/hyperlink" Id="rId306"/>
    <Relationship TargetMode="External" Target="https://uchi.ru" Type="http://schemas.openxmlformats.org/officeDocument/2006/relationships/hyperlink" Id="rId307"/>
    <Relationship TargetMode="External" Target="https://uchi.ru" Type="http://schemas.openxmlformats.org/officeDocument/2006/relationships/hyperlink" Id="rId308"/>
    <Relationship TargetMode="External" Target="https://resh.edu.ru" Type="http://schemas.openxmlformats.org/officeDocument/2006/relationships/hyperlink" Id="rId309"/>
    <Relationship TargetMode="External" Target="https://infourok.ru" Type="http://schemas.openxmlformats.org/officeDocument/2006/relationships/hyperlink" Id="rId310"/>
    <Relationship TargetMode="External" Target="https://uchi.ru" Type="http://schemas.openxmlformats.org/officeDocument/2006/relationships/hyperlink" Id="rId311"/>
    <Relationship TargetMode="External" Target="https://resh.edu.ru" Type="http://schemas.openxmlformats.org/officeDocument/2006/relationships/hyperlink" Id="rId312"/>
    <Relationship TargetMode="External" Target="https://infourok.ru" Type="http://schemas.openxmlformats.org/officeDocument/2006/relationships/hyperlink" Id="rId313"/>
    <Relationship TargetMode="External" Target="https://uchi.ru" Type="http://schemas.openxmlformats.org/officeDocument/2006/relationships/hyperlink" Id="rId314"/>
    <Relationship TargetMode="External" Target="https://resh.edu.ru" Type="http://schemas.openxmlformats.org/officeDocument/2006/relationships/hyperlink" Id="rId315"/>
    <Relationship TargetMode="External" Target="https://infourok.ru" Type="http://schemas.openxmlformats.org/officeDocument/2006/relationships/hyperlink" Id="rId316"/>
    <Relationship TargetMode="External" Target="https://uchi.ru" Type="http://schemas.openxmlformats.org/officeDocument/2006/relationships/hyperlink" Id="rId317"/>
    <Relationship TargetMode="External" Target="https://infourok.ru" Type="http://schemas.openxmlformats.org/officeDocument/2006/relationships/hyperlink" Id="rId318"/>
    <Relationship TargetMode="External" Target="https://resh.edu.ru" Type="http://schemas.openxmlformats.org/officeDocument/2006/relationships/hyperlink" Id="rId319"/>
    <Relationship TargetMode="External" Target="https://uchi.ru" Type="http://schemas.openxmlformats.org/officeDocument/2006/relationships/hyperlink" Id="rId320"/>
    <Relationship TargetMode="External" Target="https://infourok.ru" Type="http://schemas.openxmlformats.org/officeDocument/2006/relationships/hyperlink" Id="rId321"/>
    <Relationship TargetMode="External" Target="https://resh.edu.ru" Type="http://schemas.openxmlformats.org/officeDocument/2006/relationships/hyperlink" Id="rId322"/>
    <Relationship TargetMode="External" Target="https://uchi.ru" Type="http://schemas.openxmlformats.org/officeDocument/2006/relationships/hyperlink" Id="rId323"/>
    <Relationship TargetMode="External" Target="https://uchi.ru" Type="http://schemas.openxmlformats.org/officeDocument/2006/relationships/hyperlink" Id="rId324"/>
    <Relationship TargetMode="External" Target="https://infourok.ru" Type="http://schemas.openxmlformats.org/officeDocument/2006/relationships/hyperlink" Id="rId325"/>
    <Relationship TargetMode="External" Target="https://uchi.ru" Type="http://schemas.openxmlformats.org/officeDocument/2006/relationships/hyperlink" Id="rId326"/>
    <Relationship TargetMode="External" Target="https://infourok.ru" Type="http://schemas.openxmlformats.org/officeDocument/2006/relationships/hyperlink" Id="rId327"/>
    <Relationship TargetMode="External" Target="https://resh.edu.ru" Type="http://schemas.openxmlformats.org/officeDocument/2006/relationships/hyperlink" Id="rId328"/>
    <Relationship TargetMode="External" Target="https://uchi.ru" Type="http://schemas.openxmlformats.org/officeDocument/2006/relationships/hyperlink" Id="rId329"/>
    <Relationship TargetMode="External" Target="https://infourok.ru" Type="http://schemas.openxmlformats.org/officeDocument/2006/relationships/hyperlink" Id="rId330"/>
    <Relationship TargetMode="External" Target="https://resh.edu.ru" Type="http://schemas.openxmlformats.org/officeDocument/2006/relationships/hyperlink" Id="rId331"/>
    <Relationship TargetMode="External" Target="https://uchi.ru" Type="http://schemas.openxmlformats.org/officeDocument/2006/relationships/hyperlink" Id="rId332"/>
    <Relationship TargetMode="External" Target="https://resh.edu.ru" Type="http://schemas.openxmlformats.org/officeDocument/2006/relationships/hyperlink" Id="rId333"/>
    <Relationship TargetMode="External" Target="https://infourok.ru" Type="http://schemas.openxmlformats.org/officeDocument/2006/relationships/hyperlink" Id="rId334"/>
    <Relationship TargetMode="External" Target="https://resh.edu.ru" Type="http://schemas.openxmlformats.org/officeDocument/2006/relationships/hyperlink" Id="rId335"/>
    <Relationship TargetMode="External" Target="https://uchi.ru" Type="http://schemas.openxmlformats.org/officeDocument/2006/relationships/hyperlink" Id="rId336"/>
    <Relationship TargetMode="External" Target="https://resh.edu.ru" Type="http://schemas.openxmlformats.org/officeDocument/2006/relationships/hyperlink" Id="rId337"/>
    <Relationship TargetMode="External" Target="https://uchi.ru" Type="http://schemas.openxmlformats.org/officeDocument/2006/relationships/hyperlink" Id="rId338"/>
    <Relationship TargetMode="External" Target="https://infourok.ru" Type="http://schemas.openxmlformats.org/officeDocument/2006/relationships/hyperlink" Id="rId339"/>
    <Relationship TargetMode="External" Target="https://resh.edu.ru" Type="http://schemas.openxmlformats.org/officeDocument/2006/relationships/hyperlink" Id="rId340"/>
    <Relationship TargetMode="External" Target="https://uchi.ru" Type="http://schemas.openxmlformats.org/officeDocument/2006/relationships/hyperlink" Id="rId341"/>
    <Relationship TargetMode="External" Target="https://infourok.ru" Type="http://schemas.openxmlformats.org/officeDocument/2006/relationships/hyperlink" Id="rId342"/>
    <Relationship TargetMode="External" Target="https://resh.edu.ru" Type="http://schemas.openxmlformats.org/officeDocument/2006/relationships/hyperlink" Id="rId343"/>
    <Relationship TargetMode="External" Target="https://uchi.ru" Type="http://schemas.openxmlformats.org/officeDocument/2006/relationships/hyperlink" Id="rId344"/>
    <Relationship TargetMode="External" Target="https://uchi.ru" Type="http://schemas.openxmlformats.org/officeDocument/2006/relationships/hyperlink" Id="rId345"/>
    <Relationship TargetMode="External" Target="https://resh.edu.ru" Type="http://schemas.openxmlformats.org/officeDocument/2006/relationships/hyperlink" Id="rId346"/>
    <Relationship TargetMode="External" Target="https://uchi.ru" Type="http://schemas.openxmlformats.org/officeDocument/2006/relationships/hyperlink" Id="rId347"/>
    <Relationship TargetMode="External" Target="https://infourok.ru" Type="http://schemas.openxmlformats.org/officeDocument/2006/relationships/hyperlink" Id="rId348"/>
    <Relationship TargetMode="External" Target="https://resh.edu.ru" Type="http://schemas.openxmlformats.org/officeDocument/2006/relationships/hyperlink" Id="rId349"/>
    <Relationship TargetMode="External" Target="https://infourok.ru" Type="http://schemas.openxmlformats.org/officeDocument/2006/relationships/hyperlink" Id="rId350"/>
    <Relationship TargetMode="External" Target="https://resh.edu.ru" Type="http://schemas.openxmlformats.org/officeDocument/2006/relationships/hyperlink" Id="rId351"/>
    <Relationship TargetMode="External" Target="https://uchi.ru" Type="http://schemas.openxmlformats.org/officeDocument/2006/relationships/hyperlink" Id="rId352"/>
    <Relationship TargetMode="External" Target="https://infourok.ru" Type="http://schemas.openxmlformats.org/officeDocument/2006/relationships/hyperlink" Id="rId353"/>
    <Relationship TargetMode="External" Target="https://resh.edu.ru" Type="http://schemas.openxmlformats.org/officeDocument/2006/relationships/hyperlink" Id="rId354"/>
    <Relationship TargetMode="External" Target="https://uchi.ru" Type="http://schemas.openxmlformats.org/officeDocument/2006/relationships/hyperlink" Id="rId355"/>
    <Relationship TargetMode="External" Target="https://infourok.ru" Type="http://schemas.openxmlformats.org/officeDocument/2006/relationships/hyperlink" Id="rId356"/>
    <Relationship TargetMode="External" Target="https://resh.edu.ru" Type="http://schemas.openxmlformats.org/officeDocument/2006/relationships/hyperlink" Id="rId357"/>
    <Relationship TargetMode="External" Target="https://uchi.ru" Type="http://schemas.openxmlformats.org/officeDocument/2006/relationships/hyperlink" Id="rId358"/>
    <Relationship TargetMode="External" Target="https://uchi.ru" Type="http://schemas.openxmlformats.org/officeDocument/2006/relationships/hyperlink" Id="rId359"/>
    <Relationship TargetMode="External" Target="https://resh.edu.ru" Type="http://schemas.openxmlformats.org/officeDocument/2006/relationships/hyperlink" Id="rId360"/>
    <Relationship TargetMode="External" Target="https://infourok.ru" Type="http://schemas.openxmlformats.org/officeDocument/2006/relationships/hyperlink" Id="rId361"/>
    <Relationship TargetMode="External" Target="https://resh.edu.ru" Type="http://schemas.openxmlformats.org/officeDocument/2006/relationships/hyperlink" Id="rId362"/>
    <Relationship TargetMode="External" Target="https://uchi.ru" Type="http://schemas.openxmlformats.org/officeDocument/2006/relationships/hyperlink" Id="rId363"/>
    <Relationship TargetMode="External" Target="https://infourok.ru" Type="http://schemas.openxmlformats.org/officeDocument/2006/relationships/hyperlink" Id="rId364"/>
    <Relationship TargetMode="External" Target="https://resh.edu.ru" Type="http://schemas.openxmlformats.org/officeDocument/2006/relationships/hyperlink" Id="rId365"/>
    <Relationship TargetMode="External" Target="https://uchi.ru" Type="http://schemas.openxmlformats.org/officeDocument/2006/relationships/hyperlink" Id="rId366"/>
    <Relationship TargetMode="External" Target="https://resh.edu.ru" Type="http://schemas.openxmlformats.org/officeDocument/2006/relationships/hyperlink" Id="rId367"/>
    <Relationship TargetMode="External" Target="https://infourok.ru" Type="http://schemas.openxmlformats.org/officeDocument/2006/relationships/hyperlink" Id="rId368"/>
    <Relationship TargetMode="External" Target="https://infourok.ru" Type="http://schemas.openxmlformats.org/officeDocument/2006/relationships/hyperlink" Id="rId369"/>
    <Relationship TargetMode="External" Target="https://resh.edu.ru" Type="http://schemas.openxmlformats.org/officeDocument/2006/relationships/hyperlink" Id="rId370"/>
    <Relationship TargetMode="External" Target="https://uchi.ru" Type="http://schemas.openxmlformats.org/officeDocument/2006/relationships/hyperlink" Id="rId371"/>
    <Relationship TargetMode="External" Target="https://uchi.ru" Type="http://schemas.openxmlformats.org/officeDocument/2006/relationships/hyperlink" Id="rId372"/>
    <Relationship TargetMode="External" Target="https://infourok.ru" Type="http://schemas.openxmlformats.org/officeDocument/2006/relationships/hyperlink" Id="rId373"/>
    <Relationship TargetMode="External" Target="https://resh.edu.ru" Type="http://schemas.openxmlformats.org/officeDocument/2006/relationships/hyperlink" Id="rId374"/>
    <Relationship TargetMode="External" Target="https://uchi.ru" Type="http://schemas.openxmlformats.org/officeDocument/2006/relationships/hyperlink" Id="rId375"/>
    <Relationship TargetMode="External" Target="https://resh.edu.ru" Type="http://schemas.openxmlformats.org/officeDocument/2006/relationships/hyperlink" Id="rId376"/>
    <Relationship TargetMode="External" Target="https://infourok.ru" Type="http://schemas.openxmlformats.org/officeDocument/2006/relationships/hyperlink" Id="rId377"/>
    <Relationship TargetMode="External" Target="https://resh.edu.ru" Type="http://schemas.openxmlformats.org/officeDocument/2006/relationships/hyperlink" Id="rId378"/>
    <Relationship TargetMode="External" Target="https://uchi.ru" Type="http://schemas.openxmlformats.org/officeDocument/2006/relationships/hyperlink" Id="rId379"/>
    <Relationship TargetMode="External" Target="https://infourok.ru" Type="http://schemas.openxmlformats.org/officeDocument/2006/relationships/hyperlink" Id="rId380"/>
    <Relationship TargetMode="External" Target="https://infourok.ru" Type="http://schemas.openxmlformats.org/officeDocument/2006/relationships/hyperlink" Id="rId381"/>
    <Relationship TargetMode="External" Target="https://resh.edu.ru" Type="http://schemas.openxmlformats.org/officeDocument/2006/relationships/hyperlink" Id="rId382"/>
    <Relationship TargetMode="External" Target="https://uchi.ru" Type="http://schemas.openxmlformats.org/officeDocument/2006/relationships/hyperlink" Id="rId383"/>
    <Relationship TargetMode="External" Target="https://uchi.ru" Type="http://schemas.openxmlformats.org/officeDocument/2006/relationships/hyperlink" Id="rId384"/>
    <Relationship TargetMode="External" Target="https://infourok.ru" Type="http://schemas.openxmlformats.org/officeDocument/2006/relationships/hyperlink" Id="rId385"/>
    <Relationship TargetMode="External" Target="https://resh.edu.ru" Type="http://schemas.openxmlformats.org/officeDocument/2006/relationships/hyperlink" Id="rId386"/>
    <Relationship TargetMode="External" Target="https://uchi.ru" Type="http://schemas.openxmlformats.org/officeDocument/2006/relationships/hyperlink" Id="rId387"/>
    <Relationship TargetMode="External" Target="https://resh.edu.ru" Type="http://schemas.openxmlformats.org/officeDocument/2006/relationships/hyperlink" Id="rId388"/>
    <Relationship TargetMode="External" Target="https://uchi.ru" Type="http://schemas.openxmlformats.org/officeDocument/2006/relationships/hyperlink" Id="rId389"/>
    <Relationship TargetMode="External" Target="https://infourok.ru" Type="http://schemas.openxmlformats.org/officeDocument/2006/relationships/hyperlink" Id="rId390"/>
    <Relationship TargetMode="External" Target="https://resh.edu.ru" Type="http://schemas.openxmlformats.org/officeDocument/2006/relationships/hyperlink" Id="rId391"/>
    <Relationship TargetMode="External" Target="https://uchi.ru" Type="http://schemas.openxmlformats.org/officeDocument/2006/relationships/hyperlink" Id="rId392"/>
    <Relationship TargetMode="External" Target="https://resh.edu.ru" Type="http://schemas.openxmlformats.org/officeDocument/2006/relationships/hyperlink" Id="rId393"/>
    <Relationship TargetMode="External" Target="https://infourok.ru" Type="http://schemas.openxmlformats.org/officeDocument/2006/relationships/hyperlink" Id="rId394"/>
    <Relationship TargetMode="External" Target="https://uchi.ru" Type="http://schemas.openxmlformats.org/officeDocument/2006/relationships/hyperlink" Id="rId395"/>
    <Relationship TargetMode="External" Target="https://uchi.ru" Type="http://schemas.openxmlformats.org/officeDocument/2006/relationships/hyperlink" Id="rId396"/>
    <Relationship TargetMode="External" Target="https://infourok.ru" Type="http://schemas.openxmlformats.org/officeDocument/2006/relationships/hyperlink" Id="rId397"/>
    <Relationship TargetMode="External" Target="https://resh.edu.ru" Type="http://schemas.openxmlformats.org/officeDocument/2006/relationships/hyperlink" Id="rId398"/>
    <Relationship TargetMode="External" Target="https://uchi.ru" Type="http://schemas.openxmlformats.org/officeDocument/2006/relationships/hyperlink" Id="rId399"/>
    <Relationship TargetMode="External" Target="https://infourok.ru" Type="http://schemas.openxmlformats.org/officeDocument/2006/relationships/hyperlink" Id="rId400"/>
    <Relationship TargetMode="External" Target="https://resh.edu.ru" Type="http://schemas.openxmlformats.org/officeDocument/2006/relationships/hyperlink" Id="rId401"/>
    <Relationship TargetMode="External" Target="https://infourok.ru" Type="http://schemas.openxmlformats.org/officeDocument/2006/relationships/hyperlink" Id="rId402"/>
    <Relationship TargetMode="External" Target="https://resh.edu.ru" Type="http://schemas.openxmlformats.org/officeDocument/2006/relationships/hyperlink" Id="rId403"/>
    <Relationship TargetMode="External" Target="https://uchi.ru" Type="http://schemas.openxmlformats.org/officeDocument/2006/relationships/hyperlink" Id="rId404"/>
    <Relationship TargetMode="External" Target="https://uchi.ru" Type="http://schemas.openxmlformats.org/officeDocument/2006/relationships/hyperlink" Id="rId405"/>
    <Relationship TargetMode="External" Target="https://resh.edu.ru" Type="http://schemas.openxmlformats.org/officeDocument/2006/relationships/hyperlink" Id="rId406"/>
    <Relationship TargetMode="External" Target="https://infourok.ru" Type="http://schemas.openxmlformats.org/officeDocument/2006/relationships/hyperlink" Id="rId407"/>
    <Relationship TargetMode="External" Target="https://resh.edu.ru" Type="http://schemas.openxmlformats.org/officeDocument/2006/relationships/hyperlink" Id="rId408"/>
    <Relationship TargetMode="External" Target="https://infourok.ru" Type="http://schemas.openxmlformats.org/officeDocument/2006/relationships/hyperlink" Id="rId409"/>
    <Relationship TargetMode="External" Target="https://resh.edu.ru" Type="http://schemas.openxmlformats.org/officeDocument/2006/relationships/hyperlink" Id="rId410"/>
    <Relationship TargetMode="External" Target="https://uchi.ru" Type="http://schemas.openxmlformats.org/officeDocument/2006/relationships/hyperlink" Id="rId411"/>
    <Relationship TargetMode="External" Target="https://uchi.ru" Type="http://schemas.openxmlformats.org/officeDocument/2006/relationships/hyperlink" Id="rId412"/>
    <Relationship TargetMode="External" Target="https://resh.edu.ru" Type="http://schemas.openxmlformats.org/officeDocument/2006/relationships/hyperlink" Id="rId413"/>
    <Relationship TargetMode="External" Target="https://uchi.ru" Type="http://schemas.openxmlformats.org/officeDocument/2006/relationships/hyperlink" Id="rId414"/>
    <Relationship TargetMode="External" Target="https://infourok.ru" Type="http://schemas.openxmlformats.org/officeDocument/2006/relationships/hyperlink" Id="rId415"/>
    <Relationship TargetMode="External" Target="https://resh.edu.ru" Type="http://schemas.openxmlformats.org/officeDocument/2006/relationships/hyperlink" Id="rId416"/>
    <Relationship TargetMode="External" Target="https://uchi.ru" Type="http://schemas.openxmlformats.org/officeDocument/2006/relationships/hyperlink" Id="rId417"/>
    <Relationship TargetMode="External" Target="https://infourok.ru" Type="http://schemas.openxmlformats.org/officeDocument/2006/relationships/hyperlink" Id="rId418"/>
    <Relationship TargetMode="External" Target="https://resh.edu.ru" Type="http://schemas.openxmlformats.org/officeDocument/2006/relationships/hyperlink" Id="rId419"/>
    <Relationship TargetMode="External" Target="https://resh.edu.ru" Type="http://schemas.openxmlformats.org/officeDocument/2006/relationships/hyperlink" Id="rId420"/>
    <Relationship TargetMode="External" Target="https://uchi.ru" Type="http://schemas.openxmlformats.org/officeDocument/2006/relationships/hyperlink" Id="rId421"/>
    <Relationship TargetMode="External" Target="https://infourok.ru" Type="http://schemas.openxmlformats.org/officeDocument/2006/relationships/hyperlink" Id="rId422"/>
    <Relationship TargetMode="External" Target="https://resh.edu.ru" Type="http://schemas.openxmlformats.org/officeDocument/2006/relationships/hyperlink" Id="rId423"/>
    <Relationship TargetMode="External" Target="https://uchi.ru" Type="http://schemas.openxmlformats.org/officeDocument/2006/relationships/hyperlink" Id="rId424"/>
    <Relationship TargetMode="External" Target="https://uchi.ru" Type="http://schemas.openxmlformats.org/officeDocument/2006/relationships/hyperlink" Id="rId425"/>
    <Relationship TargetMode="External" Target="https://uchi.ru" Type="http://schemas.openxmlformats.org/officeDocument/2006/relationships/hyperlink" Id="rId426"/>
    <Relationship TargetMode="External" Target="https://infourok.ru" Type="http://schemas.openxmlformats.org/officeDocument/2006/relationships/hyperlink" Id="rId427"/>
    <Relationship TargetMode="External" Target="https://resh.edu.ru" Type="http://schemas.openxmlformats.org/officeDocument/2006/relationships/hyperlink" Id="rId428"/>
    <Relationship TargetMode="External" Target="https://resh.edu.ru" Type="http://schemas.openxmlformats.org/officeDocument/2006/relationships/hyperlink" Id="rId429"/>
    <Relationship TargetMode="External" Target="https://infourok.ru" Type="http://schemas.openxmlformats.org/officeDocument/2006/relationships/hyperlink" Id="rId430"/>
    <Relationship TargetMode="External" Target="https://resh.edu.ru" Type="http://schemas.openxmlformats.org/officeDocument/2006/relationships/hyperlink" Id="rId431"/>
    <Relationship TargetMode="External" Target="https://uchi.ru" Type="http://schemas.openxmlformats.org/officeDocument/2006/relationships/hyperlink" Id="rId432"/>
    <Relationship TargetMode="External" Target="https://uchi.ru" Type="http://schemas.openxmlformats.org/officeDocument/2006/relationships/hyperlink" Id="rId433"/>
    <Relationship TargetMode="External" Target="https://infourok.ru" Type="http://schemas.openxmlformats.org/officeDocument/2006/relationships/hyperlink" Id="rId434"/>
    <Relationship TargetMode="External" Target="https://resh.edu.ru" Type="http://schemas.openxmlformats.org/officeDocument/2006/relationships/hyperlink" Id="rId435"/>
    <Relationship TargetMode="External" Target="https://uchi.ru" Type="http://schemas.openxmlformats.org/officeDocument/2006/relationships/hyperlink" Id="rId436"/>
    <Relationship TargetMode="External" Target="https://infourok.ru" Type="http://schemas.openxmlformats.org/officeDocument/2006/relationships/hyperlink" Id="rId437"/>
    <Relationship TargetMode="External" Target="https://resh.edu.ru" Type="http://schemas.openxmlformats.org/officeDocument/2006/relationships/hyperlink" Id="rId438"/>
    <Relationship TargetMode="External" Target="https://uchi.ru" Type="http://schemas.openxmlformats.org/officeDocument/2006/relationships/hyperlink" Id="rId439"/>
    <Relationship TargetMode="External" Target="https://uchi.ru" Type="http://schemas.openxmlformats.org/officeDocument/2006/relationships/hyperlink" Id="rId440"/>
    <Relationship TargetMode="External" Target="https://resh.edu.ru" Type="http://schemas.openxmlformats.org/officeDocument/2006/relationships/hyperlink" Id="rId441"/>
    <Relationship TargetMode="External" Target="https://uchi.ru" Type="http://schemas.openxmlformats.org/officeDocument/2006/relationships/hyperlink" Id="rId442"/>
    <Relationship TargetMode="External" Target="https://infourok.ru" Type="http://schemas.openxmlformats.org/officeDocument/2006/relationships/hyperlink" Id="rId443"/>
    <Relationship TargetMode="External" Target="https://resh.edu.ru" Type="http://schemas.openxmlformats.org/officeDocument/2006/relationships/hyperlink" Id="rId444"/>
    <Relationship TargetMode="External" Target="https://resh.edu.ru" Type="http://schemas.openxmlformats.org/officeDocument/2006/relationships/hyperlink" Id="rId445"/>
    <Relationship TargetMode="External" Target="https://infourok.ru" Type="http://schemas.openxmlformats.org/officeDocument/2006/relationships/hyperlink" Id="rId446"/>
    <Relationship TargetMode="External" Target="https://resh.edu.ru" Type="http://schemas.openxmlformats.org/officeDocument/2006/relationships/hyperlink" Id="rId447"/>
    <Relationship TargetMode="External" Target="https://infourok.ru" Type="http://schemas.openxmlformats.org/officeDocument/2006/relationships/hyperlink" Id="rId448"/>
    <Relationship TargetMode="External" Target="https://resh.edu.ru" Type="http://schemas.openxmlformats.org/officeDocument/2006/relationships/hyperlink" Id="rId449"/>
    <Relationship TargetMode="External" Target="https://uchi.ru" Type="http://schemas.openxmlformats.org/officeDocument/2006/relationships/hyperlink" Id="rId450"/>
    <Relationship TargetMode="External" Target="https://uchi.ru" Type="http://schemas.openxmlformats.org/officeDocument/2006/relationships/hyperlink" Id="rId451"/>
    <Relationship TargetMode="External" Target="https://uchi.ru" Type="http://schemas.openxmlformats.org/officeDocument/2006/relationships/hyperlink" Id="rId452"/>
    <Relationship TargetMode="External" Target="https://infourok.ru" Type="http://schemas.openxmlformats.org/officeDocument/2006/relationships/hyperlink" Id="rId453"/>
    <Relationship TargetMode="External" Target="https://resh.edu.ru" Type="http://schemas.openxmlformats.org/officeDocument/2006/relationships/hyperlink" Id="rId454"/>
    <Relationship TargetMode="External" Target="https://uchi.ru" Type="http://schemas.openxmlformats.org/officeDocument/2006/relationships/hyperlink" Id="rId455"/>
    <Relationship TargetMode="External" Target="https://infourok.ru" Type="http://schemas.openxmlformats.org/officeDocument/2006/relationships/hyperlink" Id="rId456"/>
    <Relationship TargetMode="External" Target="https://resh.edu.ru" Type="http://schemas.openxmlformats.org/officeDocument/2006/relationships/hyperlink" Id="rId457"/>
    <Relationship TargetMode="External" Target="https://resh.edu.ru" Type="http://schemas.openxmlformats.org/officeDocument/2006/relationships/hyperlink" Id="rId458"/>
    <Relationship TargetMode="External" Target="https://uchi.ru" Type="http://schemas.openxmlformats.org/officeDocument/2006/relationships/hyperlink" Id="rId459"/>
    <Relationship TargetMode="External" Target="https://uchi.ru" Type="http://schemas.openxmlformats.org/officeDocument/2006/relationships/hyperlink" Id="rId460"/>
    <Relationship TargetMode="External" Target="https://infourok.ru" Type="http://schemas.openxmlformats.org/officeDocument/2006/relationships/hyperlink" Id="rId461"/>
    <Relationship TargetMode="External" Target="https://resh.edu.ru" Type="http://schemas.openxmlformats.org/officeDocument/2006/relationships/hyperlink" Id="rId462"/>
    <Relationship TargetMode="External" Target="https://uchi.ru" Type="http://schemas.openxmlformats.org/officeDocument/2006/relationships/hyperlink" Id="rId463"/>
    <Relationship TargetMode="External" Target="https://resh.edu.ru" Type="http://schemas.openxmlformats.org/officeDocument/2006/relationships/hyperlink" Id="rId464"/>
    <Relationship TargetMode="External" Target="https://infourok.ru" Type="http://schemas.openxmlformats.org/officeDocument/2006/relationships/hyperlink" Id="rId465"/>
    <Relationship TargetMode="External" Target="https://resh.edu.ru" Type="http://schemas.openxmlformats.org/officeDocument/2006/relationships/hyperlink" Id="rId466"/>
    <Relationship TargetMode="External" Target="https://resh.edu.ru" Type="http://schemas.openxmlformats.org/officeDocument/2006/relationships/hyperlink" Id="rId467"/>
    <Relationship TargetMode="External" Target="https://uchi.ru" Type="http://schemas.openxmlformats.org/officeDocument/2006/relationships/hyperlink" Id="rId468"/>
    <Relationship TargetMode="External" Target="https://infourok.ru" Type="http://schemas.openxmlformats.org/officeDocument/2006/relationships/hyperlink" Id="rId469"/>
    <Relationship TargetMode="External" Target="https://resh.edu.ru" Type="http://schemas.openxmlformats.org/officeDocument/2006/relationships/hyperlink" Id="rId470"/>
    <Relationship TargetMode="External" Target="https://resh.edu.ru" Type="http://schemas.openxmlformats.org/officeDocument/2006/relationships/hyperlink" Id="rId471"/>
    <Relationship TargetMode="External" Target="https://infourok.ru" Type="http://schemas.openxmlformats.org/officeDocument/2006/relationships/hyperlink" Id="rId472"/>
    <Relationship TargetMode="External" Target="https://resh.edu.ru" Type="http://schemas.openxmlformats.org/officeDocument/2006/relationships/hyperlink" Id="rId473"/>
    <Relationship TargetMode="External" Target="https://uchi.ru" Type="http://schemas.openxmlformats.org/officeDocument/2006/relationships/hyperlink" Id="rId474"/>
    <Relationship TargetMode="External" Target="https://infourok.ru" Type="http://schemas.openxmlformats.org/officeDocument/2006/relationships/hyperlink" Id="rId475"/>
    <Relationship TargetMode="External" Target="https://resh.edu.ru" Type="http://schemas.openxmlformats.org/officeDocument/2006/relationships/hyperlink" Id="rId476"/>
    <Relationship TargetMode="External" Target="https://infourok.ru" Type="http://schemas.openxmlformats.org/officeDocument/2006/relationships/hyperlink" Id="rId477"/>
    <Relationship TargetMode="External" Target="https://resh.edu.ru" Type="http://schemas.openxmlformats.org/officeDocument/2006/relationships/hyperlink" Id="rId478"/>
    <Relationship TargetMode="External" Target="https://uchi.ru" Type="http://schemas.openxmlformats.org/officeDocument/2006/relationships/hyperlink" Id="rId479"/>
    <Relationship TargetMode="External" Target="https://uchi.ru" Type="http://schemas.openxmlformats.org/officeDocument/2006/relationships/hyperlink" Id="rId480"/>
    <Relationship TargetMode="External" Target="https://resh.edu.ru" Type="http://schemas.openxmlformats.org/officeDocument/2006/relationships/hyperlink" Id="rId481"/>
    <Relationship TargetMode="External" Target="https://infourok.ru" Type="http://schemas.openxmlformats.org/officeDocument/2006/relationships/hyperlink" Id="rId482"/>
    <Relationship TargetMode="External" Target="https://resh.edu.ru" Type="http://schemas.openxmlformats.org/officeDocument/2006/relationships/hyperlink" Id="rId483"/>
    <Relationship TargetMode="External" Target="https://uchi.ru" Type="http://schemas.openxmlformats.org/officeDocument/2006/relationships/hyperlink" Id="rId484"/>
    <Relationship TargetMode="External" Target="https://resh.edu.ru" Type="http://schemas.openxmlformats.org/officeDocument/2006/relationships/hyperlink" Id="rId485"/>
    <Relationship TargetMode="External" Target="https://uchi.ru" Type="http://schemas.openxmlformats.org/officeDocument/2006/relationships/hyperlink" Id="rId486"/>
    <Relationship TargetMode="External" Target="https://infourok.ru" Type="http://schemas.openxmlformats.org/officeDocument/2006/relationships/hyperlink" Id="rId487"/>
    <Relationship TargetMode="External" Target="https://resh.edu.ru" Type="http://schemas.openxmlformats.org/officeDocument/2006/relationships/hyperlink" Id="rId488"/>
    <Relationship TargetMode="External" Target="https://uchi.ru" Type="http://schemas.openxmlformats.org/officeDocument/2006/relationships/hyperlink" Id="rId489"/>
    <Relationship TargetMode="External" Target="https://infourok.ru" Type="http://schemas.openxmlformats.org/officeDocument/2006/relationships/hyperlink" Id="rId490"/>
    <Relationship TargetMode="External" Target="https://resh.edu.ru" Type="http://schemas.openxmlformats.org/officeDocument/2006/relationships/hyperlink" Id="rId491"/>
    <Relationship TargetMode="External" Target="https://uchi.ru" Type="http://schemas.openxmlformats.org/officeDocument/2006/relationships/hyperlink" Id="rId492"/>
    <Relationship TargetMode="External" Target="https://infourok.ru" Type="http://schemas.openxmlformats.org/officeDocument/2006/relationships/hyperlink" Id="rId493"/>
    <Relationship TargetMode="External" Target="https://resh.edu.ru" Type="http://schemas.openxmlformats.org/officeDocument/2006/relationships/hyperlink" Id="rId494"/>
    <Relationship TargetMode="External" Target="https://uchi.ru" Type="http://schemas.openxmlformats.org/officeDocument/2006/relationships/hyperlink" Id="rId495"/>
    <Relationship TargetMode="External" Target="https://resh.edu.ru" Type="http://schemas.openxmlformats.org/officeDocument/2006/relationships/hyperlink" Id="rId496"/>
    <Relationship TargetMode="External" Target="https://uchi.ru" Type="http://schemas.openxmlformats.org/officeDocument/2006/relationships/hyperlink" Id="rId497"/>
    <Relationship TargetMode="External" Target="https://infourok.ru" Type="http://schemas.openxmlformats.org/officeDocument/2006/relationships/hyperlink" Id="rId498"/>
    <Relationship TargetMode="External" Target="https://resh.edu.ru" Type="http://schemas.openxmlformats.org/officeDocument/2006/relationships/hyperlink" Id="rId499"/>
    <Relationship TargetMode="External" Target="https://resh.edu.ru" Type="http://schemas.openxmlformats.org/officeDocument/2006/relationships/hyperlink" Id="rId500"/>
    <Relationship TargetMode="External" Target="https://infourok.ru" Type="http://schemas.openxmlformats.org/officeDocument/2006/relationships/hyperlink" Id="rId501"/>
    <Relationship TargetMode="External" Target="https://resh.edu.ru" Type="http://schemas.openxmlformats.org/officeDocument/2006/relationships/hyperlink" Id="rId502"/>
    <Relationship TargetMode="External" Target="https://uchi.ru" Type="http://schemas.openxmlformats.org/officeDocument/2006/relationships/hyperlink" Id="rId503"/>
    <Relationship TargetMode="External" Target="https://uchi.ru" Type="http://schemas.openxmlformats.org/officeDocument/2006/relationships/hyperlink" Id="rId504"/>
    <Relationship TargetMode="External" Target="https://uchi.ru" Type="http://schemas.openxmlformats.org/officeDocument/2006/relationships/hyperlink" Id="rId505"/>
    <Relationship TargetMode="External" Target="https://infourok.ru" Type="http://schemas.openxmlformats.org/officeDocument/2006/relationships/hyperlink" Id="rId506"/>
    <Relationship TargetMode="External" Target="https://resh.edu.ru" Type="http://schemas.openxmlformats.org/officeDocument/2006/relationships/hyperlink" Id="rId507"/>
    <Relationship TargetMode="External" Target="https://uchi.ru" Type="http://schemas.openxmlformats.org/officeDocument/2006/relationships/hyperlink" Id="rId508"/>
    <Relationship TargetMode="External" Target="https://infourok.ru" Type="http://schemas.openxmlformats.org/officeDocument/2006/relationships/hyperlink" Id="rId509"/>
    <Relationship TargetMode="External" Target="https://resh.edu.ru" Type="http://schemas.openxmlformats.org/officeDocument/2006/relationships/hyperlink" Id="rId510"/>
    <Relationship TargetMode="External" Target="https://uchi.ru" Type="http://schemas.openxmlformats.org/officeDocument/2006/relationships/hyperlink" Id="rId511"/>
    <Relationship TargetMode="External" Target="https://uchi.ru" Type="http://schemas.openxmlformats.org/officeDocument/2006/relationships/hyperlink" Id="rId512"/>
    <Relationship TargetMode="External" Target="https://infourok.ru" Type="http://schemas.openxmlformats.org/officeDocument/2006/relationships/hyperlink" Id="rId513"/>
    <Relationship TargetMode="External" Target="https://infourok.ru" Type="http://schemas.openxmlformats.org/officeDocument/2006/relationships/hyperlink" Id="rId514"/>
    <Relationship TargetMode="External" Target="https://resh.edu.ru" Type="http://schemas.openxmlformats.org/officeDocument/2006/relationships/hyperlink" Id="rId515"/>
    <Relationship TargetMode="External" Target="https://uchi.ru" Type="http://schemas.openxmlformats.org/officeDocument/2006/relationships/hyperlink" Id="rId516"/>
    <Relationship TargetMode="External" Target="https://uchi.ru" Type="http://schemas.openxmlformats.org/officeDocument/2006/relationships/hyperlink" Id="rId517"/>
    <Relationship TargetMode="External" Target="https://infourok.ru" Type="http://schemas.openxmlformats.org/officeDocument/2006/relationships/hyperlink" Id="rId518"/>
    <Relationship TargetMode="External" Target="https://uchi.ru" Type="http://schemas.openxmlformats.org/officeDocument/2006/relationships/hyperlink" Id="rId519"/>
    <Relationship TargetMode="External" Target="https://infourok.ru" Type="http://schemas.openxmlformats.org/officeDocument/2006/relationships/hyperlink" Id="rId520"/>
    <Relationship TargetMode="External" Target="https://infourok.ru" Type="http://schemas.openxmlformats.org/officeDocument/2006/relationships/hyperlink" Id="rId521"/>
    <Relationship TargetMode="External" Target="https://resh.edu.ru" Type="http://schemas.openxmlformats.org/officeDocument/2006/relationships/hyperlink" Id="rId522"/>
    <Relationship TargetMode="External" Target="https://uchi.ru" Type="http://schemas.openxmlformats.org/officeDocument/2006/relationships/hyperlink" Id="rId523"/>
    <Relationship TargetMode="External" Target="https://uchi.ru" Type="http://schemas.openxmlformats.org/officeDocument/2006/relationships/hyperlink" Id="rId524"/>
    <Relationship TargetMode="External" Target="https://infourok.ru" Type="http://schemas.openxmlformats.org/officeDocument/2006/relationships/hyperlink" Id="rId525"/>
    <Relationship TargetMode="External" Target="https://infourok.ru" Type="http://schemas.openxmlformats.org/officeDocument/2006/relationships/hyperlink" Id="rId526"/>
    <Relationship TargetMode="External" Target="https://uchi.ru" Type="http://schemas.openxmlformats.org/officeDocument/2006/relationships/hyperlink" Id="rId527"/>
    <Relationship TargetMode="External" Target="https://infourok.ru" Type="http://schemas.openxmlformats.org/officeDocument/2006/relationships/hyperlink" Id="rId528"/>
    <Relationship TargetMode="External" Target="https://infourok.ru" Type="http://schemas.openxmlformats.org/officeDocument/2006/relationships/hyperlink" Id="rId529"/>
    <Relationship TargetMode="External" Target="https://resh.edu.ru" Type="http://schemas.openxmlformats.org/officeDocument/2006/relationships/hyperlink" Id="rId530"/>
    <Relationship TargetMode="External" Target="https://uchi.ru" Type="http://schemas.openxmlformats.org/officeDocument/2006/relationships/hyperlink" Id="rId531"/>
    <Relationship TargetMode="External" Target="https://uchi.ru" Type="http://schemas.openxmlformats.org/officeDocument/2006/relationships/hyperlink" Id="rId532"/>
    <Relationship TargetMode="External" Target="https://uchi.ru" Type="http://schemas.openxmlformats.org/officeDocument/2006/relationships/hyperlink" Id="rId533"/>
    <Relationship TargetMode="External" Target="https://infourok.ru" Type="http://schemas.openxmlformats.org/officeDocument/2006/relationships/hyperlink" Id="rId534"/>
    <Relationship TargetMode="External" Target="https://infourok.ru" Type="http://schemas.openxmlformats.org/officeDocument/2006/relationships/hyperlink" Id="rId535"/>
    <Relationship TargetMode="External" Target="https://resh.edu.ru" Type="http://schemas.openxmlformats.org/officeDocument/2006/relationships/hyperlink" Id="rId536"/>
    <Relationship TargetMode="External" Target="https://uchi.ru" Type="http://schemas.openxmlformats.org/officeDocument/2006/relationships/hyperlink" Id="rId537"/>
    <Relationship TargetMode="External" Target="https://uchi.ru" Type="http://schemas.openxmlformats.org/officeDocument/2006/relationships/hyperlink" Id="rId538"/>
    <Relationship TargetMode="External" Target="https://infourok.ru" Type="http://schemas.openxmlformats.org/officeDocument/2006/relationships/hyperlink" Id="rId539"/>
    <Relationship TargetMode="External" Target="https://infourok.ru" Type="http://schemas.openxmlformats.org/officeDocument/2006/relationships/hyperlink" Id="rId540"/>
    <Relationship TargetMode="External" Target="https://uchi.ru" Type="http://schemas.openxmlformats.org/officeDocument/2006/relationships/hyperlink" Id="rId541"/>
    <Relationship TargetMode="External" Target="https://infourok.ru" Type="http://schemas.openxmlformats.org/officeDocument/2006/relationships/hyperlink" Id="rId542"/>
    <Relationship TargetMode="External" Target="https://infourok.ru" Type="http://schemas.openxmlformats.org/officeDocument/2006/relationships/hyperlink" Id="rId543"/>
    <Relationship TargetMode="External" Target="https://resh.edu.ru" Type="http://schemas.openxmlformats.org/officeDocument/2006/relationships/hyperlink" Id="rId544"/>
    <Relationship TargetMode="External" Target="https://uchi.ru" Type="http://schemas.openxmlformats.org/officeDocument/2006/relationships/hyperlink" Id="rId545"/>
    <Relationship TargetMode="External" Target="https://uchi.ru" Type="http://schemas.openxmlformats.org/officeDocument/2006/relationships/hyperlink" Id="rId546"/>
    <Relationship TargetMode="External" Target="https://infourok.ru" Type="http://schemas.openxmlformats.org/officeDocument/2006/relationships/hyperlink" Id="rId547"/>
    <Relationship TargetMode="External" Target="https://infourok.ru" Type="http://schemas.openxmlformats.org/officeDocument/2006/relationships/hyperlink" Id="rId548"/>
    <Relationship TargetMode="External" Target="https://resh.edu.ru" Type="http://schemas.openxmlformats.org/officeDocument/2006/relationships/hyperlink" Id="rId549"/>
    <Relationship TargetMode="External" Target="https://uchi.ru" Type="http://schemas.openxmlformats.org/officeDocument/2006/relationships/hyperlink" Id="rId550"/>
    <Relationship TargetMode="External" Target="https://infourok.ru" Type="http://schemas.openxmlformats.org/officeDocument/2006/relationships/hyperlink" Id="rId551"/>
    <Relationship TargetMode="External" Target="https://uchi.ru" Type="http://schemas.openxmlformats.org/officeDocument/2006/relationships/hyperlink" Id="rId552"/>
    <Relationship TargetMode="External" Target="https://infourok.ru" Type="http://schemas.openxmlformats.org/officeDocument/2006/relationships/hyperlink" Id="rId553"/>
    <Relationship TargetMode="External" Target="https://resh.edu.ru" Type="http://schemas.openxmlformats.org/officeDocument/2006/relationships/hyperlink" Id="rId554"/>
    <Relationship TargetMode="External" Target="https://uchi.ru" Type="http://schemas.openxmlformats.org/officeDocument/2006/relationships/hyperlink" Id="rId555"/>
    <Relationship TargetMode="External" Target="https://uchi.ru" Type="http://schemas.openxmlformats.org/officeDocument/2006/relationships/hyperlink" Id="rId556"/>
    <Relationship TargetMode="External" Target="https://uchi.ru" Type="http://schemas.openxmlformats.org/officeDocument/2006/relationships/hyperlink" Id="rId557"/>
    <Relationship TargetMode="External" Target="https://infourok.ru" Type="http://schemas.openxmlformats.org/officeDocument/2006/relationships/hyperlink" Id="rId558"/>
    <Relationship TargetMode="External" Target="https://resh.edu.ru" Type="http://schemas.openxmlformats.org/officeDocument/2006/relationships/hyperlink" Id="rId559"/>
    <Relationship TargetMode="External" Target="https://uchi.ru" Type="http://schemas.openxmlformats.org/officeDocument/2006/relationships/hyperlink" Id="rId560"/>
    <Relationship TargetMode="External" Target="https://infourok.ru" Type="http://schemas.openxmlformats.org/officeDocument/2006/relationships/hyperlink" Id="rId561"/>
    <Relationship TargetMode="External" Target="https://uchi.ru" Type="http://schemas.openxmlformats.org/officeDocument/2006/relationships/hyperlink" Id="rId562"/>
    <Relationship TargetMode="External" Target="https://infourok.ru" Type="http://schemas.openxmlformats.org/officeDocument/2006/relationships/hyperlink" Id="rId563"/>
    <Relationship TargetMode="External" Target="https://infourok.ru" Type="http://schemas.openxmlformats.org/officeDocument/2006/relationships/hyperlink" Id="rId564"/>
    <Relationship TargetMode="External" Target="https://resh.edu.ru" Type="http://schemas.openxmlformats.org/officeDocument/2006/relationships/hyperlink" Id="rId565"/>
    <Relationship TargetMode="External" Target="https://uchi.ru" Type="http://schemas.openxmlformats.org/officeDocument/2006/relationships/hyperlink" Id="rId566"/>
    <Relationship TargetMode="External" Target="https://uchi.ru" Type="http://schemas.openxmlformats.org/officeDocument/2006/relationships/hyperlink" Id="rId567"/>
    <Relationship TargetMode="External" Target="https://infourok.ru" Type="http://schemas.openxmlformats.org/officeDocument/2006/relationships/hyperlink" Id="rId568"/>
    <Relationship TargetMode="External" Target="https://resh.edu.ru" Type="http://schemas.openxmlformats.org/officeDocument/2006/relationships/hyperlink" Id="rId569"/>
    <Relationship TargetMode="External" Target="https://uchi.ru" Type="http://schemas.openxmlformats.org/officeDocument/2006/relationships/hyperlink" Id="rId570"/>
    <Relationship TargetMode="External" Target="https://uchi.ru" Type="http://schemas.openxmlformats.org/officeDocument/2006/relationships/hyperlink" Id="rId571"/>
    <Relationship TargetMode="External" Target="https://infourok.ru" Type="http://schemas.openxmlformats.org/officeDocument/2006/relationships/hyperlink" Id="rId572"/>
    <Relationship TargetMode="External" Target="https://infourok.ru" Type="http://schemas.openxmlformats.org/officeDocument/2006/relationships/hyperlink" Id="rId573"/>
    <Relationship TargetMode="External" Target="https://uchi.ru" Type="http://schemas.openxmlformats.org/officeDocument/2006/relationships/hyperlink" Id="rId574"/>
    <Relationship TargetMode="External" Target="https://infourok.ru" Type="http://schemas.openxmlformats.org/officeDocument/2006/relationships/hyperlink" Id="rId575"/>
    <Relationship TargetMode="External" Target="https://infourok.ru" Type="http://schemas.openxmlformats.org/officeDocument/2006/relationships/hyperlink" Id="rId576"/>
    <Relationship TargetMode="External" Target="https://resh.edu.ru" Type="http://schemas.openxmlformats.org/officeDocument/2006/relationships/hyperlink" Id="rId577"/>
    <Relationship TargetMode="External" Target="https://uchi.ru" Type="http://schemas.openxmlformats.org/officeDocument/2006/relationships/hyperlink" Id="rId578"/>
    <Relationship TargetMode="External" Target="https://infourok.ru" Type="http://schemas.openxmlformats.org/officeDocument/2006/relationships/hyperlink" Id="rId579"/>
    <Relationship TargetMode="External" Target="https://uchi.ru" Type="http://schemas.openxmlformats.org/officeDocument/2006/relationships/hyperlink" Id="rId580"/>
    <Relationship TargetMode="External" Target="https://infourok.ru" Type="http://schemas.openxmlformats.org/officeDocument/2006/relationships/hyperlink" Id="rId581"/>
    <Relationship TargetMode="External" Target="https://infourok.ru" Type="http://schemas.openxmlformats.org/officeDocument/2006/relationships/hyperlink" Id="rId582"/>
    <Relationship TargetMode="External" Target="https://resh.edu.ru" Type="http://schemas.openxmlformats.org/officeDocument/2006/relationships/hyperlink" Id="rId583"/>
    <Relationship TargetMode="External" Target="https://uchi.ru" Type="http://schemas.openxmlformats.org/officeDocument/2006/relationships/hyperlink" Id="rId584"/>
    <Relationship TargetMode="External" Target="https://infourok.ru" Type="http://schemas.openxmlformats.org/officeDocument/2006/relationships/hyperlink" Id="rId585"/>
    <Relationship TargetMode="External" Target="https://infourok.ru" Type="http://schemas.openxmlformats.org/officeDocument/2006/relationships/hyperlink" Id="rId586"/>
    <Relationship TargetMode="External" Target="https://uchi.ru" Type="http://schemas.openxmlformats.org/officeDocument/2006/relationships/hyperlink" Id="rId587"/>
    <Relationship TargetMode="External" Target="https://infourok.ru" Type="http://schemas.openxmlformats.org/officeDocument/2006/relationships/hyperlink" Id="rId588"/>
    <Relationship TargetMode="External" Target="https://resh.edu.ru" Type="http://schemas.openxmlformats.org/officeDocument/2006/relationships/hyperlink" Id="rId589"/>
    <Relationship TargetMode="External" Target="https://uchi.ru" Type="http://schemas.openxmlformats.org/officeDocument/2006/relationships/hyperlink" Id="rId590"/>
    <Relationship TargetMode="External" Target="https://infourok.ru" Type="http://schemas.openxmlformats.org/officeDocument/2006/relationships/hyperlink" Id="rId591"/>
    <Relationship TargetMode="External" Target="https://uchi.ru" Type="http://schemas.openxmlformats.org/officeDocument/2006/relationships/hyperlink" Id="rId592"/>
    <Relationship TargetMode="External" Target="https://infourok.ru" Type="http://schemas.openxmlformats.org/officeDocument/2006/relationships/hyperlink" Id="rId593"/>
    <Relationship TargetMode="External" Target="https://resh.edu.ru" Type="http://schemas.openxmlformats.org/officeDocument/2006/relationships/hyperlink" Id="rId594"/>
    <Relationship TargetMode="External" Target="https://uchi.ru" Type="http://schemas.openxmlformats.org/officeDocument/2006/relationships/hyperlink" Id="rId595"/>
    <Relationship TargetMode="External" Target="https://uchi.ru" Type="http://schemas.openxmlformats.org/officeDocument/2006/relationships/hyperlink" Id="rId596"/>
    <Relationship TargetMode="External" Target="https://infourok.ru" Type="http://schemas.openxmlformats.org/officeDocument/2006/relationships/hyperlink" Id="rId597"/>
    <Relationship TargetMode="External" Target="https://infourok.ru" Type="http://schemas.openxmlformats.org/officeDocument/2006/relationships/hyperlink" Id="rId598"/>
    <Relationship TargetMode="External" Target="https://resh.edu.ru" Type="http://schemas.openxmlformats.org/officeDocument/2006/relationships/hyperlink" Id="rId599"/>
    <Relationship TargetMode="External" Target="https://uchi.ru" Type="http://schemas.openxmlformats.org/officeDocument/2006/relationships/hyperlink" Id="rId600"/>
    <Relationship TargetMode="External" Target="https://infourok.ru" Type="http://schemas.openxmlformats.org/officeDocument/2006/relationships/hyperlink" Id="rId601"/>
    <Relationship TargetMode="External" Target="https://infourok.ru" Type="http://schemas.openxmlformats.org/officeDocument/2006/relationships/hyperlink" Id="rId602"/>
    <Relationship TargetMode="External" Target="https://resh.edu.ru" Type="http://schemas.openxmlformats.org/officeDocument/2006/relationships/hyperlink" Id="rId603"/>
    <Relationship TargetMode="External" Target="https://uchi.ru" Type="http://schemas.openxmlformats.org/officeDocument/2006/relationships/hyperlink" Id="rId604"/>
    <Relationship TargetMode="External" Target="https://infourok.ru" Type="http://schemas.openxmlformats.org/officeDocument/2006/relationships/hyperlink" Id="rId605"/>
    <Relationship TargetMode="External" Target="https://uchi.ru" Type="http://schemas.openxmlformats.org/officeDocument/2006/relationships/hyperlink" Id="rId606"/>
    <Relationship TargetMode="External" Target="https://infourok.ru" Type="http://schemas.openxmlformats.org/officeDocument/2006/relationships/hyperlink" Id="rId607"/>
    <Relationship TargetMode="External" Target="https://resh.edu.ru" Type="http://schemas.openxmlformats.org/officeDocument/2006/relationships/hyperlink" Id="rId608"/>
    <Relationship TargetMode="External" Target="https://uchi.ru" Type="http://schemas.openxmlformats.org/officeDocument/2006/relationships/hyperlink" Id="rId609"/>
    <Relationship TargetMode="External" Target="https://infourok.ru" Type="http://schemas.openxmlformats.org/officeDocument/2006/relationships/hyperlink" Id="rId610"/>
    <Relationship TargetMode="External" Target="https://resh.edu.ru" Type="http://schemas.openxmlformats.org/officeDocument/2006/relationships/hyperlink" Id="rId611"/>
    <Relationship TargetMode="External" Target="https://uchi.ru" Type="http://schemas.openxmlformats.org/officeDocument/2006/relationships/hyperlink" Id="rId612"/>
    <Relationship TargetMode="External" Target="https://infourok.ru" Type="http://schemas.openxmlformats.org/officeDocument/2006/relationships/hyperlink" Id="rId613"/>
    <Relationship TargetMode="External" Target="https://infourok.ru" Type="http://schemas.openxmlformats.org/officeDocument/2006/relationships/hyperlink" Id="rId614"/>
    <Relationship TargetMode="External" Target="https://resh.edu.ru" Type="http://schemas.openxmlformats.org/officeDocument/2006/relationships/hyperlink" Id="rId615"/>
    <Relationship TargetMode="External" Target="https://uchi.ru" Type="http://schemas.openxmlformats.org/officeDocument/2006/relationships/hyperlink" Id="rId616"/>
    <Relationship TargetMode="External" Target="https://infourok.ru" Type="http://schemas.openxmlformats.org/officeDocument/2006/relationships/hyperlink" Id="rId617"/>
    <Relationship TargetMode="External" Target="https://resh.edu.ru" Type="http://schemas.openxmlformats.org/officeDocument/2006/relationships/hyperlink" Id="rId618"/>
    <Relationship TargetMode="External" Target="https://uchi.ru" Type="http://schemas.openxmlformats.org/officeDocument/2006/relationships/hyperlink" Id="rId619"/>
    <Relationship TargetMode="External" Target="https://infourok.ru" Type="http://schemas.openxmlformats.org/officeDocument/2006/relationships/hyperlink" Id="rId620"/>
    <Relationship TargetMode="External" Target="https://resh.edu.ru" Type="http://schemas.openxmlformats.org/officeDocument/2006/relationships/hyperlink" Id="rId621"/>
    <Relationship TargetMode="External" Target="https://uchi.ru" Type="http://schemas.openxmlformats.org/officeDocument/2006/relationships/hyperlink" Id="rId622"/>
    <Relationship TargetMode="External" Target="https://resh.edu.ru" Type="http://schemas.openxmlformats.org/officeDocument/2006/relationships/hyperlink" Id="rId623"/>
    <Relationship TargetMode="External" Target="https://uchi.ru" Type="http://schemas.openxmlformats.org/officeDocument/2006/relationships/hyperlink" Id="rId624"/>
    <Relationship TargetMode="External" Target="https://infourok.ru" Type="http://schemas.openxmlformats.org/officeDocument/2006/relationships/hyperlink" Id="rId625"/>
    <Relationship TargetMode="External" Target="https://resh.edu.ru" Type="http://schemas.openxmlformats.org/officeDocument/2006/relationships/hyperlink" Id="rId626"/>
    <Relationship TargetMode="External" Target="https://uchi.ru" Type="http://schemas.openxmlformats.org/officeDocument/2006/relationships/hyperlink" Id="rId627"/>
    <Relationship TargetMode="External" Target="https://infourok.ru" Type="http://schemas.openxmlformats.org/officeDocument/2006/relationships/hyperlink" Id="rId628"/>
    <Relationship TargetMode="External" Target="https://infourok.ru" Type="http://schemas.openxmlformats.org/officeDocument/2006/relationships/hyperlink" Id="rId629"/>
    <Relationship TargetMode="External" Target="https://resh.edu.ru" Type="http://schemas.openxmlformats.org/officeDocument/2006/relationships/hyperlink" Id="rId630"/>
    <Relationship TargetMode="External" Target="https://uchi.ru" Type="http://schemas.openxmlformats.org/officeDocument/2006/relationships/hyperlink" Id="rId631"/>
    <Relationship TargetMode="External" Target="https://infourok.ru" Type="http://schemas.openxmlformats.org/officeDocument/2006/relationships/hyperlink" Id="rId632"/>
    <Relationship TargetMode="External" Target="https://resh.edu.ru" Type="http://schemas.openxmlformats.org/officeDocument/2006/relationships/hyperlink" Id="rId633"/>
    <Relationship TargetMode="External" Target="https://uchi.ru" Type="http://schemas.openxmlformats.org/officeDocument/2006/relationships/hyperlink" Id="rId634"/>
    <Relationship TargetMode="External" Target="https://resh.edu.ru" Type="http://schemas.openxmlformats.org/officeDocument/2006/relationships/hyperlink" Id="rId635"/>
    <Relationship TargetMode="External" Target="https://uchi.ru" Type="http://schemas.openxmlformats.org/officeDocument/2006/relationships/hyperlink" Id="rId636"/>
    <Relationship TargetMode="External" Target="https://infourok.ru" Type="http://schemas.openxmlformats.org/officeDocument/2006/relationships/hyperlink" Id="rId637"/>
    <Relationship TargetMode="External" Target="https://resh.edu.ru" Type="http://schemas.openxmlformats.org/officeDocument/2006/relationships/hyperlink" Id="rId638"/>
    <Relationship TargetMode="External" Target="https://uchi.ru" Type="http://schemas.openxmlformats.org/officeDocument/2006/relationships/hyperlink" Id="rId639"/>
    <Relationship TargetMode="External" Target="https://infourok.ru" Type="http://schemas.openxmlformats.org/officeDocument/2006/relationships/hyperlink" Id="rId640"/>
    <Relationship TargetMode="External" Target="https://resh.edu.ru" Type="http://schemas.openxmlformats.org/officeDocument/2006/relationships/hyperlink" Id="rId641"/>
    <Relationship TargetMode="External" Target="https://uchi.ru" Type="http://schemas.openxmlformats.org/officeDocument/2006/relationships/hyperlink" Id="rId642"/>
    <Relationship TargetMode="External" Target="https://infourok.ru" Type="http://schemas.openxmlformats.org/officeDocument/2006/relationships/hyperlink" Id="rId643"/>
    <Relationship TargetMode="External" Target="https://resh.edu.ru" Type="http://schemas.openxmlformats.org/officeDocument/2006/relationships/hyperlink" Id="rId644"/>
    <Relationship TargetMode="External" Target="https://uchi.ru" Type="http://schemas.openxmlformats.org/officeDocument/2006/relationships/hyperlink" Id="rId645"/>
    <Relationship TargetMode="External" Target="https://infourok.ru" Type="http://schemas.openxmlformats.org/officeDocument/2006/relationships/hyperlink" Id="rId646"/>
    <Relationship TargetMode="External" Target="https://resh.edu.ru" Type="http://schemas.openxmlformats.org/officeDocument/2006/relationships/hyperlink" Id="rId647"/>
    <Relationship TargetMode="External" Target="https://uchi.ru" Type="http://schemas.openxmlformats.org/officeDocument/2006/relationships/hyperlink" Id="rId648"/>
    <Relationship TargetMode="External" Target="https://resh.edu.ru" Type="http://schemas.openxmlformats.org/officeDocument/2006/relationships/hyperlink" Id="rId649"/>
    <Relationship TargetMode="External" Target="https://uchi.ru" Type="http://schemas.openxmlformats.org/officeDocument/2006/relationships/hyperlink" Id="rId650"/>
    <Relationship TargetMode="External" Target="https://infourok.ru" Type="http://schemas.openxmlformats.org/officeDocument/2006/relationships/hyperlink" Id="rId651"/>
    <Relationship TargetMode="External" Target="https://resh.edu.ru" Type="http://schemas.openxmlformats.org/officeDocument/2006/relationships/hyperlink" Id="rId652"/>
    <Relationship TargetMode="External" Target="https://uchi.ru" Type="http://schemas.openxmlformats.org/officeDocument/2006/relationships/hyperlink" Id="rId653"/>
    <Relationship TargetMode="External" Target="https://infourok.ru" Type="http://schemas.openxmlformats.org/officeDocument/2006/relationships/hyperlink" Id="rId654"/>
    <Relationship TargetMode="External" Target="https://resh.edu.ru" Type="http://schemas.openxmlformats.org/officeDocument/2006/relationships/hyperlink" Id="rId655"/>
    <Relationship TargetMode="External" Target="https://uchi.ru" Type="http://schemas.openxmlformats.org/officeDocument/2006/relationships/hyperlink" Id="rId656"/>
    <Relationship TargetMode="External" Target="https://infourok.ru" Type="http://schemas.openxmlformats.org/officeDocument/2006/relationships/hyperlink" Id="rId657"/>
    <Relationship TargetMode="External" Target="https://resh.edu.ru" Type="http://schemas.openxmlformats.org/officeDocument/2006/relationships/hyperlink" Id="rId658"/>
    <Relationship TargetMode="External" Target="https://uchi.ru" Type="http://schemas.openxmlformats.org/officeDocument/2006/relationships/hyperlink" Id="rId659"/>
    <Relationship TargetMode="External" Target="https://infourok.ru" Type="http://schemas.openxmlformats.org/officeDocument/2006/relationships/hyperlink" Id="rId660"/>
    <Relationship TargetMode="External" Target="https://resh.edu.ru" Type="http://schemas.openxmlformats.org/officeDocument/2006/relationships/hyperlink" Id="rId661"/>
    <Relationship TargetMode="External" Target="https://uchi.ru" Type="http://schemas.openxmlformats.org/officeDocument/2006/relationships/hyperlink" Id="rId662"/>
    <Relationship TargetMode="External" Target="https://resh.edu.ru" Type="http://schemas.openxmlformats.org/officeDocument/2006/relationships/hyperlink" Id="rId663"/>
    <Relationship TargetMode="External" Target="https://uchi.ru" Type="http://schemas.openxmlformats.org/officeDocument/2006/relationships/hyperlink" Id="rId664"/>
    <Relationship TargetMode="External" Target="https://infourok.ru" Type="http://schemas.openxmlformats.org/officeDocument/2006/relationships/hyperlink" Id="rId665"/>
    <Relationship TargetMode="External" Target="https://infourok.ru" Type="http://schemas.openxmlformats.org/officeDocument/2006/relationships/hyperlink" Id="rId666"/>
    <Relationship TargetMode="External" Target="https://infourok.ru" Type="http://schemas.openxmlformats.org/officeDocument/2006/relationships/hyperlink" Id="rId667"/>
    <Relationship TargetMode="External" Target="https://resh.edu.ru" Type="http://schemas.openxmlformats.org/officeDocument/2006/relationships/hyperlink" Id="rId668"/>
    <Relationship TargetMode="External" Target="https://uchi.ru" Type="http://schemas.openxmlformats.org/officeDocument/2006/relationships/hyperlink" Id="rId669"/>
    <Relationship TargetMode="External" Target="https://infourok.ru" Type="http://schemas.openxmlformats.org/officeDocument/2006/relationships/hyperlink" Id="rId670"/>
    <Relationship TargetMode="External" Target="https://resh.edu.ru" Type="http://schemas.openxmlformats.org/officeDocument/2006/relationships/hyperlink" Id="rId671"/>
    <Relationship TargetMode="External" Target="https://uchi.ru" Type="http://schemas.openxmlformats.org/officeDocument/2006/relationships/hyperlink" Id="rId672"/>
    <Relationship TargetMode="External" Target="https://resh.edu.ru" Type="http://schemas.openxmlformats.org/officeDocument/2006/relationships/hyperlink" Id="rId673"/>
    <Relationship TargetMode="External" Target="https://uchi.ru" Type="http://schemas.openxmlformats.org/officeDocument/2006/relationships/hyperlink" Id="rId674"/>
    <Relationship TargetMode="External" Target="https://infourok.ru" Type="http://schemas.openxmlformats.org/officeDocument/2006/relationships/hyperlink" Id="rId675"/>
    <Relationship TargetMode="External" Target="https://infourok.ru" Type="http://schemas.openxmlformats.org/officeDocument/2006/relationships/hyperlink" Id="rId676"/>
    <Relationship TargetMode="External" Target="https://resh.edu.ru" Type="http://schemas.openxmlformats.org/officeDocument/2006/relationships/hyperlink" Id="rId677"/>
    <Relationship TargetMode="External" Target="https://uchi.ru" Type="http://schemas.openxmlformats.org/officeDocument/2006/relationships/hyperlink" Id="rId678"/>
    <Relationship TargetMode="External" Target="https://resh.edu.ru" Type="http://schemas.openxmlformats.org/officeDocument/2006/relationships/hyperlink" Id="rId679"/>
    <Relationship TargetMode="External" Target="https://uchi.ru" Type="http://schemas.openxmlformats.org/officeDocument/2006/relationships/hyperlink" Id="rId680"/>
    <Relationship TargetMode="External" Target="https://infourok.ru" Type="http://schemas.openxmlformats.org/officeDocument/2006/relationships/hyperlink" Id="rId681"/>
    <Relationship TargetMode="External" Target="https://resh.edu.ru" Type="http://schemas.openxmlformats.org/officeDocument/2006/relationships/hyperlink" Id="rId682"/>
    <Relationship TargetMode="External" Target="https://uchi.ru" Type="http://schemas.openxmlformats.org/officeDocument/2006/relationships/hyperlink" Id="rId683"/>
    <Relationship TargetMode="External" Target="https://infourok.ru" Type="http://schemas.openxmlformats.org/officeDocument/2006/relationships/hyperlink" Id="rId684"/>
    <Relationship TargetMode="External" Target="https://resh.edu.ru" Type="http://schemas.openxmlformats.org/officeDocument/2006/relationships/hyperlink" Id="rId685"/>
    <Relationship TargetMode="External" Target="https://uchi.ru" Type="http://schemas.openxmlformats.org/officeDocument/2006/relationships/hyperlink" Id="rId686"/>
    <Relationship TargetMode="External" Target="https://infourok.ru" Type="http://schemas.openxmlformats.org/officeDocument/2006/relationships/hyperlink" Id="rId687"/>
    <Relationship TargetMode="External" Target="https://resh.edu.ru" Type="http://schemas.openxmlformats.org/officeDocument/2006/relationships/hyperlink" Id="rId688"/>
    <Relationship TargetMode="External" Target="https://uchi.ru" Type="http://schemas.openxmlformats.org/officeDocument/2006/relationships/hyperlink" Id="rId689"/>
    <Relationship TargetMode="External" Target="https://infourok.ru" Type="http://schemas.openxmlformats.org/officeDocument/2006/relationships/hyperlink" Id="rId690"/>
    <Relationship TargetMode="External" Target="https://infourok.ru" Type="http://schemas.openxmlformats.org/officeDocument/2006/relationships/hyperlink" Id="rId691"/>
    <Relationship TargetMode="External" Target="https://infourok.ru" Type="http://schemas.openxmlformats.org/officeDocument/2006/relationships/hyperlink" Id="rId692"/>
    <Relationship TargetMode="External" Target="https://resh.edu.ru" Type="http://schemas.openxmlformats.org/officeDocument/2006/relationships/hyperlink" Id="rId693"/>
    <Relationship TargetMode="External" Target="https://uchi.ru" Type="http://schemas.openxmlformats.org/officeDocument/2006/relationships/hyperlink" Id="rId694"/>
    <Relationship TargetMode="External" Target="https://resh.edu.ru" Type="http://schemas.openxmlformats.org/officeDocument/2006/relationships/hyperlink" Id="rId695"/>
    <Relationship TargetMode="External" Target="https://uchi.ru" Type="http://schemas.openxmlformats.org/officeDocument/2006/relationships/hyperlink" Id="rId696"/>
    <Relationship TargetMode="External" Target="https://resh.edu.ru" Type="http://schemas.openxmlformats.org/officeDocument/2006/relationships/hyperlink" Id="rId697"/>
    <Relationship TargetMode="External" Target="https://uchi.ru" Type="http://schemas.openxmlformats.org/officeDocument/2006/relationships/hyperlink" Id="rId698"/>
    <Relationship TargetMode="External" Target="https://infourok.ru" Type="http://schemas.openxmlformats.org/officeDocument/2006/relationships/hyperlink" Id="rId699"/>
    <Relationship TargetMode="External" Target="https://infourok.ru" Type="http://schemas.openxmlformats.org/officeDocument/2006/relationships/hyperlink" Id="rId700"/>
    <Relationship TargetMode="External" Target="https://resh.edu.ru" Type="http://schemas.openxmlformats.org/officeDocument/2006/relationships/hyperlink" Id="rId701"/>
    <Relationship TargetMode="External" Target="https://uchi.ru" Type="http://schemas.openxmlformats.org/officeDocument/2006/relationships/hyperlink" Id="rId702"/>
    <Relationship TargetMode="External" Target="https://resh.edu.ru" Type="http://schemas.openxmlformats.org/officeDocument/2006/relationships/hyperlink" Id="rId703"/>
    <Relationship TargetMode="External" Target="https://uchi.ru" Type="http://schemas.openxmlformats.org/officeDocument/2006/relationships/hyperlink" Id="rId704"/>
    <Relationship TargetMode="External" Target="https://infourok.ru" Type="http://schemas.openxmlformats.org/officeDocument/2006/relationships/hyperlink" Id="rId705"/>
    <Relationship TargetMode="External" Target="https://resh.edu.ru" Type="http://schemas.openxmlformats.org/officeDocument/2006/relationships/hyperlink" Id="rId706"/>
    <Relationship TargetMode="External" Target="https://uchi.ru" Type="http://schemas.openxmlformats.org/officeDocument/2006/relationships/hyperlink" Id="rId707"/>
    <Relationship TargetMode="External" Target="https://infourok.ru" Type="http://schemas.openxmlformats.org/officeDocument/2006/relationships/hyperlink" Id="rId708"/>
    <Relationship TargetMode="External" Target="https://resh.edu.ru" Type="http://schemas.openxmlformats.org/officeDocument/2006/relationships/hyperlink" Id="rId709"/>
    <Relationship TargetMode="External" Target="https://uchi.ru" Type="http://schemas.openxmlformats.org/officeDocument/2006/relationships/hyperlink" Id="rId710"/>
    <Relationship TargetMode="External" Target="https://infourok.ru" Type="http://schemas.openxmlformats.org/officeDocument/2006/relationships/hyperlink" Id="rId711"/>
    <Relationship TargetMode="External" Target="https://resh.edu.ru" Type="http://schemas.openxmlformats.org/officeDocument/2006/relationships/hyperlink" Id="rId712"/>
    <Relationship TargetMode="External" Target="https://uchi.ru" Type="http://schemas.openxmlformats.org/officeDocument/2006/relationships/hyperlink" Id="rId713"/>
    <Relationship TargetMode="External" Target="https://infourok.ru" Type="http://schemas.openxmlformats.org/officeDocument/2006/relationships/hyperlink" Id="rId714"/>
    <Relationship TargetMode="External" Target="https://resh.edu.ru" Type="http://schemas.openxmlformats.org/officeDocument/2006/relationships/hyperlink" Id="rId715"/>
    <Relationship TargetMode="External" Target="https://uchi.ru" Type="http://schemas.openxmlformats.org/officeDocument/2006/relationships/hyperlink" Id="rId716"/>
    <Relationship TargetMode="External" Target="https://infourok.ru" Type="http://schemas.openxmlformats.org/officeDocument/2006/relationships/hyperlink" Id="rId717"/>
    <Relationship TargetMode="External" Target="https://infourok.ru" Type="http://schemas.openxmlformats.org/officeDocument/2006/relationships/hyperlink" Id="rId718"/>
    <Relationship TargetMode="External" Target="https://infourok.ru" Type="http://schemas.openxmlformats.org/officeDocument/2006/relationships/hyperlink" Id="rId719"/>
    <Relationship TargetMode="External" Target="https://resh.edu.ru" Type="http://schemas.openxmlformats.org/officeDocument/2006/relationships/hyperlink" Id="rId720"/>
    <Relationship TargetMode="External" Target="https://uchi.ru" Type="http://schemas.openxmlformats.org/officeDocument/2006/relationships/hyperlink" Id="rId721"/>
    <Relationship TargetMode="External" Target="https://resh.edu.ru" Type="http://schemas.openxmlformats.org/officeDocument/2006/relationships/hyperlink" Id="rId722"/>
    <Relationship TargetMode="External" Target="https://uchi.ru" Type="http://schemas.openxmlformats.org/officeDocument/2006/relationships/hyperlink" Id="rId723"/>
    <Relationship TargetMode="External" Target="https://infourok.ru" Type="http://schemas.openxmlformats.org/officeDocument/2006/relationships/hyperlink" Id="rId724"/>
    <Relationship TargetMode="External" Target="https://infourok.ru" Type="http://schemas.openxmlformats.org/officeDocument/2006/relationships/hyperlink" Id="rId725"/>
    <Relationship TargetMode="External" Target="https://resh.edu.ru" Type="http://schemas.openxmlformats.org/officeDocument/2006/relationships/hyperlink" Id="rId726"/>
    <Relationship TargetMode="External" Target="https://uchi.ru" Type="http://schemas.openxmlformats.org/officeDocument/2006/relationships/hyperlink" Id="rId727"/>
    <Relationship TargetMode="External" Target="https://resh.edu.ru" Type="http://schemas.openxmlformats.org/officeDocument/2006/relationships/hyperlink" Id="rId728"/>
    <Relationship TargetMode="External" Target="https://uchi.ru" Type="http://schemas.openxmlformats.org/officeDocument/2006/relationships/hyperlink" Id="rId729"/>
    <Relationship TargetMode="External" Target="https://infourok.ru" Type="http://schemas.openxmlformats.org/officeDocument/2006/relationships/hyperlink" Id="rId730"/>
    <Relationship TargetMode="External" Target="https://resh.edu.ru" Type="http://schemas.openxmlformats.org/officeDocument/2006/relationships/hyperlink" Id="rId731"/>
    <Relationship TargetMode="External" Target="https://uchi.ru" Type="http://schemas.openxmlformats.org/officeDocument/2006/relationships/hyperlink" Id="rId73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